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E59" w:rsidRDefault="00524E59" w:rsidP="0077776D">
      <w:pPr>
        <w:pStyle w:val="Title"/>
        <w:spacing w:after="0"/>
      </w:pPr>
      <w:bookmarkStart w:id="0" w:name="_GoBack"/>
      <w:bookmarkEnd w:id="0"/>
      <w:r>
        <w:t>Solutions Manual</w:t>
      </w:r>
    </w:p>
    <w:p w:rsidR="00524E59" w:rsidRPr="00EE3AE2" w:rsidRDefault="00524E59" w:rsidP="0077776D">
      <w:pPr>
        <w:pStyle w:val="Heading1"/>
        <w:spacing w:before="0" w:after="0"/>
      </w:pPr>
      <w:r>
        <w:t>Module C: Waiting Line Models</w:t>
      </w:r>
    </w:p>
    <w:p w:rsidR="00524E59" w:rsidRDefault="00524E59" w:rsidP="00E53F3D">
      <w:pPr>
        <w:pStyle w:val="NormalWeb"/>
        <w:spacing w:before="0" w:beforeAutospacing="0" w:after="0" w:afterAutospacing="0"/>
        <w:rPr>
          <w:bCs/>
        </w:rPr>
      </w:pPr>
    </w:p>
    <w:p w:rsidR="00524E59" w:rsidRDefault="00927E24" w:rsidP="00524E59">
      <w:pPr>
        <w:pStyle w:val="NormalWeb"/>
        <w:spacing w:before="0" w:beforeAutospacing="0" w:after="0" w:afterAutospacing="0"/>
        <w:rPr>
          <w:bCs/>
        </w:rPr>
      </w:pPr>
      <w:r>
        <w:rPr>
          <w:bCs/>
        </w:rPr>
        <w:t>1</w:t>
      </w:r>
      <w:r w:rsidR="00524E59">
        <w:rPr>
          <w:bCs/>
        </w:rPr>
        <w:t xml:space="preserve">a. </w:t>
      </w:r>
      <w:r w:rsidR="00524E59" w:rsidRPr="0039009E">
        <w:rPr>
          <w:bCs/>
          <w:position w:val="-28"/>
        </w:rPr>
        <w:object w:dxaOrig="18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25pt;height:32.65pt" o:ole="">
            <v:imagedata r:id="rId9" o:title=""/>
          </v:shape>
          <o:OLEObject Type="Embed" ProgID="Equation.DSMT4" ShapeID="_x0000_i1025" DrawAspect="Content" ObjectID="_1549365457" r:id="rId10"/>
        </w:object>
      </w:r>
      <w:r w:rsidR="00524E59">
        <w:rPr>
          <w:bCs/>
        </w:rPr>
        <w:t xml:space="preserve"> </w:t>
      </w:r>
    </w:p>
    <w:p w:rsidR="00524E59" w:rsidRDefault="00927E24" w:rsidP="00524E59">
      <w:pPr>
        <w:pStyle w:val="NormalWeb"/>
        <w:spacing w:before="0" w:beforeAutospacing="0" w:after="0" w:afterAutospacing="0"/>
        <w:rPr>
          <w:bCs/>
        </w:rPr>
      </w:pPr>
      <w:r>
        <w:rPr>
          <w:bCs/>
        </w:rPr>
        <w:t>1</w:t>
      </w:r>
      <w:r w:rsidR="00524E59">
        <w:rPr>
          <w:bCs/>
        </w:rPr>
        <w:t xml:space="preserve">b. </w:t>
      </w:r>
      <w:r w:rsidR="00524E59" w:rsidRPr="0039009E">
        <w:rPr>
          <w:bCs/>
          <w:position w:val="-32"/>
        </w:rPr>
        <w:object w:dxaOrig="3540" w:dyaOrig="740">
          <v:shape id="_x0000_i1026" type="#_x0000_t75" style="width:176.65pt;height:36.85pt" o:ole="">
            <v:imagedata r:id="rId11" o:title=""/>
          </v:shape>
          <o:OLEObject Type="Embed" ProgID="Equation.DSMT4" ShapeID="_x0000_i1026" DrawAspect="Content" ObjectID="_1549365458" r:id="rId12"/>
        </w:object>
      </w:r>
      <w:r w:rsidR="00524E59">
        <w:rPr>
          <w:bCs/>
        </w:rPr>
        <w:t xml:space="preserve"> </w:t>
      </w:r>
    </w:p>
    <w:p w:rsidR="00524E59" w:rsidRDefault="00927E24" w:rsidP="00524E59">
      <w:pPr>
        <w:pStyle w:val="NormalWeb"/>
        <w:spacing w:before="0" w:beforeAutospacing="0" w:after="0" w:afterAutospacing="0"/>
        <w:rPr>
          <w:bCs/>
        </w:rPr>
      </w:pPr>
      <w:r>
        <w:rPr>
          <w:bCs/>
        </w:rPr>
        <w:t>1</w:t>
      </w:r>
      <w:r w:rsidR="00524E59">
        <w:rPr>
          <w:bCs/>
        </w:rPr>
        <w:t xml:space="preserve">c. </w:t>
      </w:r>
      <w:r w:rsidR="00524E59" w:rsidRPr="0039009E">
        <w:rPr>
          <w:bCs/>
          <w:position w:val="-28"/>
        </w:rPr>
        <w:object w:dxaOrig="2620" w:dyaOrig="660">
          <v:shape id="_x0000_i1027" type="#_x0000_t75" style="width:130.6pt;height:32.65pt" o:ole="">
            <v:imagedata r:id="rId13" o:title=""/>
          </v:shape>
          <o:OLEObject Type="Embed" ProgID="Equation.DSMT4" ShapeID="_x0000_i1027" DrawAspect="Content" ObjectID="_1549365459" r:id="rId14"/>
        </w:object>
      </w:r>
      <w:r w:rsidR="00524E59">
        <w:rPr>
          <w:bCs/>
        </w:rPr>
        <w:t xml:space="preserve"> </w:t>
      </w:r>
    </w:p>
    <w:p w:rsidR="00524E59" w:rsidRDefault="00927E24" w:rsidP="00524E59">
      <w:pPr>
        <w:pStyle w:val="NormalWeb"/>
        <w:spacing w:before="0" w:beforeAutospacing="0" w:after="0" w:afterAutospacing="0"/>
        <w:rPr>
          <w:bCs/>
        </w:rPr>
      </w:pPr>
      <w:r>
        <w:rPr>
          <w:bCs/>
        </w:rPr>
        <w:t>1</w:t>
      </w:r>
      <w:r w:rsidR="00524E59">
        <w:rPr>
          <w:bCs/>
        </w:rPr>
        <w:t xml:space="preserve">d. </w:t>
      </w:r>
      <w:r w:rsidR="00524E59" w:rsidRPr="0039009E">
        <w:rPr>
          <w:bCs/>
          <w:position w:val="-30"/>
        </w:rPr>
        <w:object w:dxaOrig="4320" w:dyaOrig="780">
          <v:shape id="_x0000_i1028" type="#_x0000_t75" style="width:3in;height:39.35pt" o:ole="">
            <v:imagedata r:id="rId15" o:title=""/>
          </v:shape>
          <o:OLEObject Type="Embed" ProgID="Equation.DSMT4" ShapeID="_x0000_i1028" DrawAspect="Content" ObjectID="_1549365460" r:id="rId16"/>
        </w:object>
      </w:r>
      <w:r w:rsidR="00524E59">
        <w:rPr>
          <w:bCs/>
        </w:rPr>
        <w:t xml:space="preserve"> </w:t>
      </w:r>
    </w:p>
    <w:p w:rsidR="00927E24" w:rsidRDefault="00927E24" w:rsidP="00524E59">
      <w:pPr>
        <w:pStyle w:val="NormalWeb"/>
        <w:spacing w:before="0" w:beforeAutospacing="0" w:after="0" w:afterAutospacing="0"/>
        <w:rPr>
          <w:bCs/>
        </w:rPr>
      </w:pPr>
      <w:r>
        <w:rPr>
          <w:bCs/>
        </w:rPr>
        <w:t>Cognitive Domain: Knowledge</w:t>
      </w:r>
    </w:p>
    <w:p w:rsidR="00524E59" w:rsidRDefault="00927E24" w:rsidP="00524E59">
      <w:pPr>
        <w:pStyle w:val="NormalWeb"/>
        <w:spacing w:before="0" w:beforeAutospacing="0" w:after="0" w:afterAutospacing="0"/>
        <w:rPr>
          <w:bCs/>
        </w:rPr>
      </w:pPr>
      <w:r>
        <w:rPr>
          <w:bCs/>
        </w:rPr>
        <w:t>Difficulty Level: Easy</w:t>
      </w:r>
    </w:p>
    <w:p w:rsidR="00524E59" w:rsidRDefault="00524E59" w:rsidP="00524E59">
      <w:pPr>
        <w:pStyle w:val="NormalWeb"/>
        <w:spacing w:before="0" w:beforeAutospacing="0" w:after="0" w:afterAutospacing="0"/>
        <w:rPr>
          <w:bCs/>
        </w:rPr>
      </w:pPr>
    </w:p>
    <w:p w:rsidR="00524E59" w:rsidRDefault="00927E24" w:rsidP="00524E59">
      <w:pPr>
        <w:pStyle w:val="NormalWeb"/>
        <w:spacing w:before="0" w:beforeAutospacing="0" w:after="0" w:afterAutospacing="0"/>
        <w:rPr>
          <w:bCs/>
        </w:rPr>
      </w:pPr>
      <w:r>
        <w:rPr>
          <w:bCs/>
        </w:rPr>
        <w:t>2</w:t>
      </w:r>
      <w:r w:rsidR="00524E59">
        <w:rPr>
          <w:bCs/>
        </w:rPr>
        <w:t xml:space="preserve">a. </w:t>
      </w:r>
      <w:r w:rsidR="00524E59" w:rsidRPr="00D3651D">
        <w:rPr>
          <w:bCs/>
          <w:position w:val="-28"/>
        </w:rPr>
        <w:object w:dxaOrig="1840" w:dyaOrig="660">
          <v:shape id="_x0000_i1029" type="#_x0000_t75" style="width:91.25pt;height:32.65pt" o:ole="">
            <v:imagedata r:id="rId17" o:title=""/>
          </v:shape>
          <o:OLEObject Type="Embed" ProgID="Equation.DSMT4" ShapeID="_x0000_i1029" DrawAspect="Content" ObjectID="_1549365461" r:id="rId18"/>
        </w:object>
      </w:r>
      <w:r w:rsidR="00524E59">
        <w:rPr>
          <w:bCs/>
        </w:rPr>
        <w:t xml:space="preserve"> </w:t>
      </w:r>
    </w:p>
    <w:p w:rsidR="00524E59" w:rsidRDefault="00927E24" w:rsidP="00524E59">
      <w:pPr>
        <w:pStyle w:val="NormalWeb"/>
        <w:spacing w:before="0" w:beforeAutospacing="0" w:after="0" w:afterAutospacing="0"/>
        <w:rPr>
          <w:bCs/>
        </w:rPr>
      </w:pPr>
      <w:r>
        <w:rPr>
          <w:bCs/>
        </w:rPr>
        <w:t>2</w:t>
      </w:r>
      <w:r w:rsidR="00524E59">
        <w:rPr>
          <w:bCs/>
        </w:rPr>
        <w:t xml:space="preserve">b. </w:t>
      </w:r>
      <w:r w:rsidR="00524E59" w:rsidRPr="00D3651D">
        <w:rPr>
          <w:bCs/>
          <w:position w:val="-32"/>
        </w:rPr>
        <w:object w:dxaOrig="3540" w:dyaOrig="740">
          <v:shape id="_x0000_i1030" type="#_x0000_t75" style="width:176.65pt;height:36.85pt" o:ole="">
            <v:imagedata r:id="rId19" o:title=""/>
          </v:shape>
          <o:OLEObject Type="Embed" ProgID="Equation.DSMT4" ShapeID="_x0000_i1030" DrawAspect="Content" ObjectID="_1549365462" r:id="rId20"/>
        </w:object>
      </w:r>
      <w:r w:rsidR="00524E59">
        <w:rPr>
          <w:bCs/>
        </w:rPr>
        <w:t xml:space="preserve"> </w:t>
      </w:r>
    </w:p>
    <w:p w:rsidR="00524E59" w:rsidRDefault="00927E24" w:rsidP="00524E59">
      <w:pPr>
        <w:pStyle w:val="NormalWeb"/>
        <w:spacing w:before="0" w:beforeAutospacing="0" w:after="0" w:afterAutospacing="0"/>
        <w:rPr>
          <w:bCs/>
        </w:rPr>
      </w:pPr>
      <w:r>
        <w:rPr>
          <w:bCs/>
        </w:rPr>
        <w:t>2</w:t>
      </w:r>
      <w:r w:rsidR="00524E59">
        <w:rPr>
          <w:bCs/>
        </w:rPr>
        <w:t xml:space="preserve">c. </w:t>
      </w:r>
      <w:r w:rsidR="00524E59" w:rsidRPr="0039009E">
        <w:rPr>
          <w:bCs/>
          <w:position w:val="-32"/>
        </w:rPr>
        <w:object w:dxaOrig="3580" w:dyaOrig="700">
          <v:shape id="_x0000_i1031" type="#_x0000_t75" style="width:179.15pt;height:35.15pt" o:ole="">
            <v:imagedata r:id="rId21" o:title=""/>
          </v:shape>
          <o:OLEObject Type="Embed" ProgID="Equation.DSMT4" ShapeID="_x0000_i1031" DrawAspect="Content" ObjectID="_1549365463" r:id="rId22"/>
        </w:object>
      </w:r>
      <w:r w:rsidR="00524E59">
        <w:rPr>
          <w:bCs/>
        </w:rPr>
        <w:t xml:space="preserve"> </w:t>
      </w:r>
    </w:p>
    <w:p w:rsidR="00524E59" w:rsidRDefault="00927E24" w:rsidP="00524E59">
      <w:pPr>
        <w:pStyle w:val="NormalWeb"/>
        <w:spacing w:before="0" w:beforeAutospacing="0" w:after="0" w:afterAutospacing="0"/>
        <w:rPr>
          <w:bCs/>
        </w:rPr>
      </w:pPr>
      <w:r>
        <w:rPr>
          <w:bCs/>
        </w:rPr>
        <w:t>2</w:t>
      </w:r>
      <w:r w:rsidR="00524E59">
        <w:rPr>
          <w:bCs/>
        </w:rPr>
        <w:t xml:space="preserve">d. </w:t>
      </w:r>
      <w:r w:rsidR="00524E59" w:rsidRPr="00D3651D">
        <w:rPr>
          <w:bCs/>
          <w:position w:val="-28"/>
        </w:rPr>
        <w:object w:dxaOrig="2620" w:dyaOrig="660">
          <v:shape id="_x0000_i1032" type="#_x0000_t75" style="width:130.6pt;height:32.65pt" o:ole="">
            <v:imagedata r:id="rId23" o:title=""/>
          </v:shape>
          <o:OLEObject Type="Embed" ProgID="Equation.DSMT4" ShapeID="_x0000_i1032" DrawAspect="Content" ObjectID="_1549365464" r:id="rId24"/>
        </w:object>
      </w:r>
      <w:r w:rsidR="00524E59">
        <w:rPr>
          <w:bCs/>
        </w:rPr>
        <w:t xml:space="preserve"> </w:t>
      </w:r>
    </w:p>
    <w:p w:rsidR="00927E24" w:rsidRDefault="00927E24" w:rsidP="00524E59">
      <w:pPr>
        <w:pStyle w:val="NormalWeb"/>
        <w:spacing w:before="0" w:beforeAutospacing="0" w:after="0" w:afterAutospacing="0"/>
        <w:rPr>
          <w:bCs/>
        </w:rPr>
      </w:pPr>
      <w:r>
        <w:rPr>
          <w:bCs/>
        </w:rPr>
        <w:t>Cognitive Domain: Knowledge</w:t>
      </w:r>
    </w:p>
    <w:p w:rsidR="00524E59" w:rsidRDefault="00927E24" w:rsidP="00524E59">
      <w:pPr>
        <w:pStyle w:val="NormalWeb"/>
        <w:spacing w:before="0" w:beforeAutospacing="0" w:after="0" w:afterAutospacing="0"/>
        <w:rPr>
          <w:bCs/>
        </w:rPr>
      </w:pPr>
      <w:r>
        <w:rPr>
          <w:bCs/>
        </w:rPr>
        <w:t>Difficulty Level: Easy</w:t>
      </w:r>
    </w:p>
    <w:p w:rsidR="00524E59" w:rsidRDefault="00524E59" w:rsidP="00524E59">
      <w:pPr>
        <w:pStyle w:val="NormalWeb"/>
        <w:spacing w:before="0" w:beforeAutospacing="0" w:after="0" w:afterAutospacing="0"/>
        <w:rPr>
          <w:bCs/>
        </w:rPr>
      </w:pPr>
    </w:p>
    <w:p w:rsidR="00524E59" w:rsidRDefault="00927E24" w:rsidP="00524E59">
      <w:pPr>
        <w:pStyle w:val="NormalWeb"/>
        <w:spacing w:before="0" w:beforeAutospacing="0" w:after="0" w:afterAutospacing="0"/>
        <w:rPr>
          <w:sz w:val="23"/>
          <w:szCs w:val="23"/>
        </w:rPr>
      </w:pPr>
      <w:r>
        <w:rPr>
          <w:sz w:val="23"/>
          <w:szCs w:val="23"/>
        </w:rPr>
        <w:t>3</w:t>
      </w:r>
      <w:r w:rsidR="00524E59">
        <w:rPr>
          <w:sz w:val="23"/>
          <w:szCs w:val="23"/>
        </w:rPr>
        <w:t>. The system’s utilization is 66%</w:t>
      </w:r>
      <w:r>
        <w:rPr>
          <w:sz w:val="23"/>
          <w:szCs w:val="23"/>
        </w:rPr>
        <w:t>,</w:t>
      </w:r>
      <w:r w:rsidR="00524E59">
        <w:rPr>
          <w:sz w:val="23"/>
          <w:szCs w:val="23"/>
        </w:rPr>
        <w:t xml:space="preserve"> and if all customers had appointments 6 minutes apart and took exactly 4 minutes per customer, there would be no waiting line. However, there is variability in the arrival and service process, so there will be times when lines form and other times when the server is idle for several minutes.</w:t>
      </w:r>
    </w:p>
    <w:p w:rsidR="00927E24" w:rsidRDefault="00927E24" w:rsidP="00524E59">
      <w:pPr>
        <w:pStyle w:val="NormalWeb"/>
        <w:spacing w:before="0" w:beforeAutospacing="0" w:after="0" w:afterAutospacing="0"/>
        <w:rPr>
          <w:sz w:val="23"/>
          <w:szCs w:val="23"/>
        </w:rPr>
      </w:pPr>
      <w:r>
        <w:rPr>
          <w:sz w:val="23"/>
          <w:szCs w:val="23"/>
        </w:rPr>
        <w:t>Cognitive Domain: Comprehension</w:t>
      </w:r>
    </w:p>
    <w:p w:rsidR="00524E59" w:rsidRDefault="00927E24" w:rsidP="00524E59">
      <w:pPr>
        <w:pStyle w:val="NormalWeb"/>
        <w:spacing w:before="0" w:beforeAutospacing="0" w:after="0" w:afterAutospacing="0"/>
        <w:rPr>
          <w:sz w:val="23"/>
          <w:szCs w:val="23"/>
        </w:rPr>
      </w:pPr>
      <w:r>
        <w:rPr>
          <w:sz w:val="23"/>
          <w:szCs w:val="23"/>
        </w:rPr>
        <w:t>Difficulty Level: Medium</w:t>
      </w:r>
    </w:p>
    <w:p w:rsidR="00927E24" w:rsidRDefault="00927E24" w:rsidP="00524E59">
      <w:pPr>
        <w:pStyle w:val="NormalWeb"/>
        <w:spacing w:before="0" w:beforeAutospacing="0" w:after="0" w:afterAutospacing="0"/>
        <w:rPr>
          <w:sz w:val="23"/>
          <w:szCs w:val="23"/>
        </w:rPr>
      </w:pPr>
    </w:p>
    <w:p w:rsidR="00524E59" w:rsidRDefault="00927E24" w:rsidP="00524E59">
      <w:pPr>
        <w:pStyle w:val="NormalWeb"/>
        <w:spacing w:before="0" w:beforeAutospacing="0" w:after="0" w:afterAutospacing="0"/>
        <w:rPr>
          <w:sz w:val="23"/>
          <w:szCs w:val="23"/>
        </w:rPr>
      </w:pPr>
      <w:r>
        <w:rPr>
          <w:sz w:val="23"/>
          <w:szCs w:val="23"/>
        </w:rPr>
        <w:t>4a.</w:t>
      </w:r>
    </w:p>
    <w:p w:rsidR="00524E59" w:rsidRDefault="00524E59" w:rsidP="00524E59">
      <w:pPr>
        <w:pStyle w:val="NormalWeb"/>
        <w:spacing w:before="0" w:beforeAutospacing="0" w:after="0" w:afterAutospacing="0"/>
        <w:rPr>
          <w:bCs/>
        </w:rPr>
      </w:pPr>
      <w:r w:rsidRPr="0039009E">
        <w:rPr>
          <w:bCs/>
          <w:position w:val="-64"/>
        </w:rPr>
        <w:object w:dxaOrig="5280" w:dyaOrig="1400">
          <v:shape id="_x0000_i1033" type="#_x0000_t75" style="width:265.4pt;height:69.5pt" o:ole="">
            <v:imagedata r:id="rId25" o:title=""/>
          </v:shape>
          <o:OLEObject Type="Embed" ProgID="Equation.DSMT4" ShapeID="_x0000_i1033" DrawAspect="Content" ObjectID="_1549365465" r:id="rId26"/>
        </w:object>
      </w:r>
    </w:p>
    <w:p w:rsidR="00927E24" w:rsidRPr="0039009E" w:rsidRDefault="00927E24" w:rsidP="00524E59">
      <w:pPr>
        <w:pStyle w:val="NormalWeb"/>
        <w:spacing w:before="0" w:beforeAutospacing="0" w:after="0" w:afterAutospacing="0"/>
        <w:rPr>
          <w:sz w:val="23"/>
          <w:szCs w:val="23"/>
        </w:rPr>
      </w:pPr>
      <w:r>
        <w:rPr>
          <w:bCs/>
        </w:rPr>
        <w:t>4b.</w:t>
      </w:r>
    </w:p>
    <w:p w:rsidR="00524E59" w:rsidRPr="0039009E" w:rsidRDefault="00524E59" w:rsidP="00524E59">
      <w:pPr>
        <w:pStyle w:val="NormalWeb"/>
        <w:spacing w:before="0" w:beforeAutospacing="0" w:after="0" w:afterAutospacing="0"/>
        <w:rPr>
          <w:sz w:val="23"/>
          <w:szCs w:val="23"/>
        </w:rPr>
      </w:pPr>
      <w:r w:rsidRPr="0039009E">
        <w:rPr>
          <w:position w:val="-28"/>
          <w:sz w:val="23"/>
          <w:szCs w:val="23"/>
        </w:rPr>
        <w:object w:dxaOrig="3980" w:dyaOrig="680">
          <v:shape id="_x0000_i1034" type="#_x0000_t75" style="width:199.25pt;height:34.35pt" o:ole="">
            <v:imagedata r:id="rId27" o:title=""/>
          </v:shape>
          <o:OLEObject Type="Embed" ProgID="Equation.DSMT4" ShapeID="_x0000_i1034" DrawAspect="Content" ObjectID="_1549365466" r:id="rId28"/>
        </w:object>
      </w:r>
      <w:r>
        <w:rPr>
          <w:sz w:val="23"/>
          <w:szCs w:val="23"/>
        </w:rPr>
        <w:t xml:space="preserve"> </w:t>
      </w:r>
    </w:p>
    <w:p w:rsidR="00927E24" w:rsidRDefault="00927E24" w:rsidP="00524E59">
      <w:pPr>
        <w:pStyle w:val="NormalWeb"/>
        <w:spacing w:before="0" w:beforeAutospacing="0" w:after="0" w:afterAutospacing="0"/>
        <w:rPr>
          <w:bCs/>
        </w:rPr>
      </w:pPr>
      <w:r>
        <w:rPr>
          <w:bCs/>
        </w:rPr>
        <w:t>Cognitive Domain: Knowledge</w:t>
      </w:r>
    </w:p>
    <w:p w:rsidR="00524E59" w:rsidRDefault="00927E24" w:rsidP="00524E59">
      <w:pPr>
        <w:pStyle w:val="NormalWeb"/>
        <w:spacing w:before="0" w:beforeAutospacing="0" w:after="0" w:afterAutospacing="0"/>
        <w:rPr>
          <w:bCs/>
        </w:rPr>
      </w:pPr>
      <w:r>
        <w:rPr>
          <w:bCs/>
        </w:rPr>
        <w:t>Difficulty Level: Medium</w:t>
      </w:r>
    </w:p>
    <w:p w:rsidR="00524E59" w:rsidRPr="0039009E" w:rsidRDefault="00524E59" w:rsidP="00524E59">
      <w:pPr>
        <w:pStyle w:val="NormalWeb"/>
        <w:spacing w:before="0" w:beforeAutospacing="0" w:after="0" w:afterAutospacing="0"/>
        <w:rPr>
          <w:sz w:val="23"/>
          <w:szCs w:val="23"/>
        </w:rPr>
      </w:pPr>
    </w:p>
    <w:p w:rsidR="00524E59" w:rsidRDefault="00927E24" w:rsidP="00524E59">
      <w:pPr>
        <w:pStyle w:val="NormalWeb"/>
        <w:spacing w:before="0" w:beforeAutospacing="0" w:after="0" w:afterAutospacing="0"/>
        <w:rPr>
          <w:sz w:val="23"/>
          <w:szCs w:val="23"/>
        </w:rPr>
      </w:pPr>
      <w:r>
        <w:rPr>
          <w:sz w:val="23"/>
          <w:szCs w:val="23"/>
        </w:rPr>
        <w:t>5</w:t>
      </w:r>
      <w:r w:rsidR="00524E59">
        <w:rPr>
          <w:sz w:val="23"/>
          <w:szCs w:val="23"/>
        </w:rPr>
        <w:t xml:space="preserve">a. </w:t>
      </w:r>
      <w:r w:rsidR="00524E59" w:rsidRPr="0039009E">
        <w:rPr>
          <w:position w:val="-28"/>
          <w:sz w:val="23"/>
          <w:szCs w:val="23"/>
        </w:rPr>
        <w:object w:dxaOrig="3879" w:dyaOrig="700">
          <v:shape id="_x0000_i1035" type="#_x0000_t75" style="width:194.25pt;height:35.15pt" o:ole="">
            <v:imagedata r:id="rId29" o:title=""/>
          </v:shape>
          <o:OLEObject Type="Embed" ProgID="Equation.DSMT4" ShapeID="_x0000_i1035" DrawAspect="Content" ObjectID="_1549365467" r:id="rId30"/>
        </w:object>
      </w:r>
      <w:r w:rsidR="00524E59">
        <w:rPr>
          <w:sz w:val="23"/>
          <w:szCs w:val="23"/>
        </w:rPr>
        <w:t xml:space="preserve"> </w:t>
      </w:r>
    </w:p>
    <w:p w:rsidR="00524E59" w:rsidRDefault="00927E24" w:rsidP="00524E59">
      <w:pPr>
        <w:pStyle w:val="NormalWeb"/>
        <w:spacing w:before="0" w:beforeAutospacing="0" w:after="0" w:afterAutospacing="0"/>
        <w:rPr>
          <w:sz w:val="23"/>
          <w:szCs w:val="23"/>
        </w:rPr>
      </w:pPr>
      <w:r>
        <w:rPr>
          <w:sz w:val="23"/>
          <w:szCs w:val="23"/>
        </w:rPr>
        <w:t>5</w:t>
      </w:r>
      <w:r w:rsidR="00524E59">
        <w:rPr>
          <w:sz w:val="23"/>
          <w:szCs w:val="23"/>
        </w:rPr>
        <w:t>b.</w:t>
      </w:r>
      <w:r w:rsidR="00524E59" w:rsidRPr="0039009E">
        <w:rPr>
          <w:position w:val="-4"/>
          <w:sz w:val="23"/>
          <w:szCs w:val="23"/>
        </w:rPr>
        <w:object w:dxaOrig="180" w:dyaOrig="279">
          <v:shape id="_x0000_i1036" type="#_x0000_t75" style="width:8.35pt;height:13.4pt" o:ole="">
            <v:imagedata r:id="rId31" o:title=""/>
          </v:shape>
          <o:OLEObject Type="Embed" ProgID="Equation.DSMT4" ShapeID="_x0000_i1036" DrawAspect="Content" ObjectID="_1549365468" r:id="rId32"/>
        </w:object>
      </w:r>
      <w:r w:rsidR="00524E59" w:rsidRPr="00D3651D">
        <w:rPr>
          <w:position w:val="-28"/>
          <w:sz w:val="23"/>
          <w:szCs w:val="23"/>
        </w:rPr>
        <w:object w:dxaOrig="4660" w:dyaOrig="660">
          <v:shape id="_x0000_i1037" type="#_x0000_t75" style="width:232.75pt;height:32.65pt" o:ole="">
            <v:imagedata r:id="rId33" o:title=""/>
          </v:shape>
          <o:OLEObject Type="Embed" ProgID="Equation.DSMT4" ShapeID="_x0000_i1037" DrawAspect="Content" ObjectID="_1549365469" r:id="rId34"/>
        </w:object>
      </w:r>
    </w:p>
    <w:p w:rsidR="00524E59" w:rsidRPr="0039009E" w:rsidRDefault="00927E24" w:rsidP="00524E59">
      <w:pPr>
        <w:pStyle w:val="NormalWeb"/>
        <w:spacing w:before="0" w:beforeAutospacing="0" w:after="0" w:afterAutospacing="0"/>
        <w:rPr>
          <w:sz w:val="23"/>
          <w:szCs w:val="23"/>
        </w:rPr>
      </w:pPr>
      <w:r>
        <w:rPr>
          <w:sz w:val="23"/>
          <w:szCs w:val="23"/>
        </w:rPr>
        <w:t>5</w:t>
      </w:r>
      <w:r w:rsidR="00524E59">
        <w:rPr>
          <w:sz w:val="23"/>
          <w:szCs w:val="23"/>
        </w:rPr>
        <w:t>c.</w:t>
      </w:r>
      <w:r w:rsidR="00524E59" w:rsidRPr="00B44C1B">
        <w:rPr>
          <w:sz w:val="23"/>
          <w:szCs w:val="23"/>
        </w:rPr>
        <w:t xml:space="preserve"> </w:t>
      </w:r>
      <w:r w:rsidR="00524E59" w:rsidRPr="00D3651D">
        <w:rPr>
          <w:position w:val="-28"/>
          <w:sz w:val="23"/>
          <w:szCs w:val="23"/>
        </w:rPr>
        <w:object w:dxaOrig="4760" w:dyaOrig="700">
          <v:shape id="_x0000_i1038" type="#_x0000_t75" style="width:237.75pt;height:35.15pt" o:ole="">
            <v:imagedata r:id="rId35" o:title=""/>
          </v:shape>
          <o:OLEObject Type="Embed" ProgID="Equation.DSMT4" ShapeID="_x0000_i1038" DrawAspect="Content" ObjectID="_1549365470" r:id="rId36"/>
        </w:object>
      </w:r>
    </w:p>
    <w:p w:rsidR="00927E24" w:rsidRDefault="00927E24" w:rsidP="00524E59">
      <w:pPr>
        <w:pStyle w:val="NormalWeb"/>
        <w:spacing w:before="0" w:beforeAutospacing="0" w:after="0" w:afterAutospacing="0"/>
        <w:rPr>
          <w:bCs/>
        </w:rPr>
      </w:pPr>
      <w:r>
        <w:rPr>
          <w:bCs/>
        </w:rPr>
        <w:t>Cognitive Domain: Knowledge</w:t>
      </w:r>
    </w:p>
    <w:p w:rsidR="00524E59" w:rsidRDefault="00927E24" w:rsidP="00524E59">
      <w:pPr>
        <w:pStyle w:val="NormalWeb"/>
        <w:spacing w:before="0" w:beforeAutospacing="0" w:after="0" w:afterAutospacing="0"/>
        <w:rPr>
          <w:bCs/>
        </w:rPr>
      </w:pPr>
      <w:r>
        <w:rPr>
          <w:bCs/>
        </w:rPr>
        <w:t>Difficulty Level: Medium</w:t>
      </w:r>
    </w:p>
    <w:p w:rsidR="00524E59" w:rsidRPr="0039009E" w:rsidRDefault="00524E59" w:rsidP="00524E59">
      <w:pPr>
        <w:pStyle w:val="NormalWeb"/>
        <w:spacing w:before="0" w:beforeAutospacing="0" w:after="0" w:afterAutospacing="0"/>
        <w:rPr>
          <w:sz w:val="23"/>
          <w:szCs w:val="23"/>
        </w:rPr>
      </w:pPr>
    </w:p>
    <w:p w:rsidR="00524E59" w:rsidRDefault="00927E24" w:rsidP="00524E59">
      <w:pPr>
        <w:pStyle w:val="NormalWeb"/>
        <w:spacing w:before="0" w:beforeAutospacing="0" w:after="0" w:afterAutospacing="0"/>
        <w:rPr>
          <w:sz w:val="23"/>
          <w:szCs w:val="23"/>
        </w:rPr>
      </w:pPr>
      <w:r>
        <w:rPr>
          <w:sz w:val="23"/>
          <w:szCs w:val="23"/>
        </w:rPr>
        <w:t>6</w:t>
      </w:r>
      <w:r w:rsidR="00524E59">
        <w:rPr>
          <w:sz w:val="23"/>
          <w:szCs w:val="23"/>
        </w:rPr>
        <w:t xml:space="preserve">a. </w:t>
      </w:r>
      <w:r w:rsidR="00524E59" w:rsidRPr="00D3651D">
        <w:rPr>
          <w:position w:val="-28"/>
          <w:sz w:val="23"/>
          <w:szCs w:val="23"/>
        </w:rPr>
        <w:object w:dxaOrig="3860" w:dyaOrig="700">
          <v:shape id="_x0000_i1039" type="#_x0000_t75" style="width:193.4pt;height:35.15pt" o:ole="">
            <v:imagedata r:id="rId37" o:title=""/>
          </v:shape>
          <o:OLEObject Type="Embed" ProgID="Equation.DSMT4" ShapeID="_x0000_i1039" DrawAspect="Content" ObjectID="_1549365471" r:id="rId38"/>
        </w:object>
      </w:r>
    </w:p>
    <w:p w:rsidR="00524E59" w:rsidRDefault="00927E24" w:rsidP="00524E59">
      <w:pPr>
        <w:pStyle w:val="NormalWeb"/>
        <w:spacing w:before="0" w:beforeAutospacing="0" w:after="0" w:afterAutospacing="0"/>
        <w:rPr>
          <w:sz w:val="23"/>
          <w:szCs w:val="23"/>
        </w:rPr>
      </w:pPr>
      <w:r>
        <w:rPr>
          <w:sz w:val="23"/>
          <w:szCs w:val="23"/>
        </w:rPr>
        <w:t>6</w:t>
      </w:r>
      <w:r w:rsidR="00524E59">
        <w:rPr>
          <w:sz w:val="23"/>
          <w:szCs w:val="23"/>
        </w:rPr>
        <w:t xml:space="preserve">b. </w:t>
      </w:r>
      <w:r w:rsidR="00524E59" w:rsidRPr="00D3651D">
        <w:rPr>
          <w:position w:val="-28"/>
          <w:sz w:val="23"/>
          <w:szCs w:val="23"/>
        </w:rPr>
        <w:object w:dxaOrig="3780" w:dyaOrig="660">
          <v:shape id="_x0000_i1040" type="#_x0000_t75" style="width:189.2pt;height:32.65pt" o:ole="">
            <v:imagedata r:id="rId39" o:title=""/>
          </v:shape>
          <o:OLEObject Type="Embed" ProgID="Equation.DSMT4" ShapeID="_x0000_i1040" DrawAspect="Content" ObjectID="_1549365472" r:id="rId40"/>
        </w:object>
      </w:r>
    </w:p>
    <w:p w:rsidR="00524E59" w:rsidRPr="0039009E" w:rsidRDefault="00927E24" w:rsidP="00524E59">
      <w:pPr>
        <w:pStyle w:val="NormalWeb"/>
        <w:spacing w:before="0" w:beforeAutospacing="0" w:after="0" w:afterAutospacing="0"/>
        <w:rPr>
          <w:sz w:val="23"/>
          <w:szCs w:val="23"/>
        </w:rPr>
      </w:pPr>
      <w:r>
        <w:rPr>
          <w:sz w:val="23"/>
          <w:szCs w:val="23"/>
        </w:rPr>
        <w:t>6</w:t>
      </w:r>
      <w:r w:rsidR="00524E59">
        <w:rPr>
          <w:sz w:val="23"/>
          <w:szCs w:val="23"/>
        </w:rPr>
        <w:t xml:space="preserve">c. </w:t>
      </w:r>
      <w:r w:rsidR="00524E59" w:rsidRPr="00D3651D">
        <w:rPr>
          <w:position w:val="-28"/>
          <w:sz w:val="23"/>
          <w:szCs w:val="23"/>
        </w:rPr>
        <w:object w:dxaOrig="3840" w:dyaOrig="700">
          <v:shape id="_x0000_i1041" type="#_x0000_t75" style="width:190.9pt;height:35.15pt" o:ole="">
            <v:imagedata r:id="rId41" o:title=""/>
          </v:shape>
          <o:OLEObject Type="Embed" ProgID="Equation.DSMT4" ShapeID="_x0000_i1041" DrawAspect="Content" ObjectID="_1549365473" r:id="rId42"/>
        </w:object>
      </w:r>
      <w:r w:rsidR="00524E59">
        <w:rPr>
          <w:sz w:val="23"/>
          <w:szCs w:val="23"/>
        </w:rPr>
        <w:t xml:space="preserve">; </w:t>
      </w:r>
      <w:r w:rsidR="00524E59" w:rsidRPr="00D3651D">
        <w:rPr>
          <w:position w:val="-28"/>
          <w:sz w:val="23"/>
          <w:szCs w:val="23"/>
        </w:rPr>
        <w:object w:dxaOrig="4580" w:dyaOrig="660">
          <v:shape id="_x0000_i1042" type="#_x0000_t75" style="width:229.4pt;height:32.65pt" o:ole="">
            <v:imagedata r:id="rId43" o:title=""/>
          </v:shape>
          <o:OLEObject Type="Embed" ProgID="Equation.DSMT4" ShapeID="_x0000_i1042" DrawAspect="Content" ObjectID="_1549365474" r:id="rId44"/>
        </w:object>
      </w:r>
    </w:p>
    <w:p w:rsidR="00927E24" w:rsidRDefault="00927E24" w:rsidP="00524E59">
      <w:pPr>
        <w:pStyle w:val="NormalWeb"/>
        <w:spacing w:before="0" w:beforeAutospacing="0" w:after="0" w:afterAutospacing="0"/>
        <w:rPr>
          <w:bCs/>
        </w:rPr>
      </w:pPr>
      <w:r>
        <w:rPr>
          <w:bCs/>
        </w:rPr>
        <w:t>Cognitive Domain: Knowledge</w:t>
      </w:r>
    </w:p>
    <w:p w:rsidR="00524E59" w:rsidRDefault="00927E24" w:rsidP="00524E59">
      <w:pPr>
        <w:pStyle w:val="NormalWeb"/>
        <w:spacing w:before="0" w:beforeAutospacing="0" w:after="0" w:afterAutospacing="0"/>
        <w:rPr>
          <w:bCs/>
        </w:rPr>
      </w:pPr>
      <w:r>
        <w:rPr>
          <w:bCs/>
        </w:rPr>
        <w:t>Difficulty Level: Medium</w:t>
      </w:r>
    </w:p>
    <w:p w:rsidR="00524E59" w:rsidRPr="0039009E" w:rsidRDefault="00524E59" w:rsidP="00524E59">
      <w:pPr>
        <w:pStyle w:val="NormalWeb"/>
        <w:spacing w:before="0" w:beforeAutospacing="0" w:after="0" w:afterAutospacing="0"/>
        <w:rPr>
          <w:sz w:val="23"/>
          <w:szCs w:val="23"/>
        </w:rPr>
      </w:pPr>
    </w:p>
    <w:p w:rsidR="00524E59" w:rsidRDefault="00927E24" w:rsidP="00524E59">
      <w:pPr>
        <w:pStyle w:val="NormalWeb"/>
        <w:spacing w:before="0" w:beforeAutospacing="0" w:after="0" w:afterAutospacing="0"/>
        <w:rPr>
          <w:bCs/>
        </w:rPr>
      </w:pPr>
      <w:r>
        <w:rPr>
          <w:bCs/>
        </w:rPr>
        <w:t>7</w:t>
      </w:r>
      <w:r w:rsidR="00524E59">
        <w:rPr>
          <w:bCs/>
        </w:rPr>
        <w:t xml:space="preserve">a. </w:t>
      </w:r>
      <w:r w:rsidR="00524E59" w:rsidRPr="00D3651D">
        <w:rPr>
          <w:bCs/>
          <w:position w:val="-32"/>
        </w:rPr>
        <w:object w:dxaOrig="3500" w:dyaOrig="700">
          <v:shape id="_x0000_i1043" type="#_x0000_t75" style="width:175.8pt;height:35.15pt" o:ole="">
            <v:imagedata r:id="rId45" o:title=""/>
          </v:shape>
          <o:OLEObject Type="Embed" ProgID="Equation.DSMT4" ShapeID="_x0000_i1043" DrawAspect="Content" ObjectID="_1549365475" r:id="rId46"/>
        </w:object>
      </w:r>
      <w:r w:rsidR="00524E59">
        <w:rPr>
          <w:bCs/>
        </w:rPr>
        <w:t xml:space="preserve">; </w:t>
      </w:r>
      <w:r w:rsidR="00524E59" w:rsidRPr="00D3651D">
        <w:rPr>
          <w:bCs/>
          <w:position w:val="-32"/>
        </w:rPr>
        <w:object w:dxaOrig="3340" w:dyaOrig="740">
          <v:shape id="_x0000_i1044" type="#_x0000_t75" style="width:166.6pt;height:36.85pt" o:ole="">
            <v:imagedata r:id="rId47" o:title=""/>
          </v:shape>
          <o:OLEObject Type="Embed" ProgID="Equation.DSMT4" ShapeID="_x0000_i1044" DrawAspect="Content" ObjectID="_1549365476" r:id="rId48"/>
        </w:object>
      </w:r>
      <w:r w:rsidR="00524E59">
        <w:rPr>
          <w:bCs/>
        </w:rPr>
        <w:t xml:space="preserve"> </w:t>
      </w:r>
      <w:r w:rsidR="00524E59" w:rsidRPr="0039009E">
        <w:rPr>
          <w:bCs/>
          <w:position w:val="-28"/>
        </w:rPr>
        <w:object w:dxaOrig="2200" w:dyaOrig="660">
          <v:shape id="_x0000_i1045" type="#_x0000_t75" style="width:109.65pt;height:32.65pt" o:ole="">
            <v:imagedata r:id="rId49" o:title=""/>
          </v:shape>
          <o:OLEObject Type="Embed" ProgID="Equation.DSMT4" ShapeID="_x0000_i1045" DrawAspect="Content" ObjectID="_1549365477" r:id="rId50"/>
        </w:object>
      </w:r>
      <w:r w:rsidR="00524E59">
        <w:rPr>
          <w:bCs/>
        </w:rPr>
        <w:t xml:space="preserve"> </w:t>
      </w:r>
    </w:p>
    <w:p w:rsidR="00524E59" w:rsidRDefault="00927E24" w:rsidP="00524E59">
      <w:pPr>
        <w:pStyle w:val="NormalWeb"/>
        <w:spacing w:before="0" w:beforeAutospacing="0" w:after="0" w:afterAutospacing="0"/>
        <w:rPr>
          <w:bCs/>
        </w:rPr>
      </w:pPr>
      <w:r>
        <w:rPr>
          <w:bCs/>
        </w:rPr>
        <w:t>7</w:t>
      </w:r>
      <w:r w:rsidR="00524E59">
        <w:rPr>
          <w:bCs/>
        </w:rPr>
        <w:t xml:space="preserve">b. </w:t>
      </w:r>
      <w:r w:rsidR="00524E59" w:rsidRPr="0039009E">
        <w:rPr>
          <w:bCs/>
          <w:position w:val="-36"/>
        </w:rPr>
        <w:object w:dxaOrig="6280" w:dyaOrig="1160">
          <v:shape id="_x0000_i1046" type="#_x0000_t75" style="width:313.1pt;height:58.6pt" o:ole="">
            <v:imagedata r:id="rId51" o:title=""/>
          </v:shape>
          <o:OLEObject Type="Embed" ProgID="Equation.DSMT4" ShapeID="_x0000_i1046" DrawAspect="Content" ObjectID="_1549365478" r:id="rId52"/>
        </w:object>
      </w:r>
      <w:r w:rsidR="00524E59">
        <w:rPr>
          <w:bCs/>
        </w:rPr>
        <w:t xml:space="preserve">; </w:t>
      </w:r>
      <w:r w:rsidR="00524E59" w:rsidRPr="00D3651D">
        <w:rPr>
          <w:bCs/>
          <w:position w:val="-36"/>
        </w:rPr>
        <w:object w:dxaOrig="5760" w:dyaOrig="1160">
          <v:shape id="_x0000_i1047" type="#_x0000_t75" style="width:4in;height:58.6pt" o:ole="">
            <v:imagedata r:id="rId53" o:title=""/>
          </v:shape>
          <o:OLEObject Type="Embed" ProgID="Equation.DSMT4" ShapeID="_x0000_i1047" DrawAspect="Content" ObjectID="_1549365479" r:id="rId54"/>
        </w:object>
      </w:r>
      <w:r w:rsidR="00524E59">
        <w:rPr>
          <w:bCs/>
        </w:rPr>
        <w:t xml:space="preserve">; </w:t>
      </w:r>
      <w:r w:rsidR="00524E59" w:rsidRPr="0039009E">
        <w:rPr>
          <w:bCs/>
          <w:position w:val="-78"/>
        </w:rPr>
        <w:object w:dxaOrig="9160" w:dyaOrig="1160">
          <v:shape id="_x0000_i1048" type="#_x0000_t75" style="width:457.95pt;height:58.6pt" o:ole="">
            <v:imagedata r:id="rId55" o:title=""/>
          </v:shape>
          <o:OLEObject Type="Embed" ProgID="Equation.DSMT4" ShapeID="_x0000_i1048" DrawAspect="Content" ObjectID="_1549365480" r:id="rId56"/>
        </w:object>
      </w:r>
    </w:p>
    <w:p w:rsidR="00927E24" w:rsidRDefault="00927E24" w:rsidP="00524E59">
      <w:pPr>
        <w:pStyle w:val="NormalWeb"/>
        <w:spacing w:before="0" w:beforeAutospacing="0" w:after="0" w:afterAutospacing="0"/>
        <w:rPr>
          <w:bCs/>
        </w:rPr>
      </w:pPr>
      <w:r>
        <w:rPr>
          <w:bCs/>
        </w:rPr>
        <w:t>Cognitive Domain: Comprehension</w:t>
      </w:r>
    </w:p>
    <w:p w:rsidR="00524E59" w:rsidRDefault="00927E24" w:rsidP="00524E59">
      <w:pPr>
        <w:pStyle w:val="NormalWeb"/>
        <w:spacing w:before="0" w:beforeAutospacing="0" w:after="0" w:afterAutospacing="0"/>
        <w:rPr>
          <w:bCs/>
        </w:rPr>
      </w:pPr>
      <w:r>
        <w:rPr>
          <w:bCs/>
        </w:rPr>
        <w:lastRenderedPageBreak/>
        <w:t>Difficulty Level: Hard</w:t>
      </w:r>
    </w:p>
    <w:p w:rsidR="00524E59" w:rsidRPr="0039009E" w:rsidRDefault="00524E59" w:rsidP="00524E59">
      <w:pPr>
        <w:pStyle w:val="NormalWeb"/>
        <w:spacing w:before="0" w:beforeAutospacing="0" w:after="0" w:afterAutospacing="0"/>
        <w:rPr>
          <w:sz w:val="23"/>
          <w:szCs w:val="23"/>
        </w:rPr>
      </w:pPr>
    </w:p>
    <w:p w:rsidR="00524E59" w:rsidRDefault="00927E24" w:rsidP="00524E59">
      <w:pPr>
        <w:pStyle w:val="NormalWeb"/>
        <w:spacing w:before="0" w:beforeAutospacing="0" w:after="0" w:afterAutospacing="0"/>
        <w:rPr>
          <w:sz w:val="23"/>
          <w:szCs w:val="23"/>
        </w:rPr>
      </w:pPr>
      <w:r>
        <w:rPr>
          <w:sz w:val="23"/>
          <w:szCs w:val="23"/>
        </w:rPr>
        <w:t>8</w:t>
      </w:r>
      <w:r w:rsidR="00524E59">
        <w:rPr>
          <w:sz w:val="23"/>
          <w:szCs w:val="23"/>
        </w:rPr>
        <w:t xml:space="preserve">a. </w:t>
      </w:r>
      <w:r w:rsidR="00524E59" w:rsidRPr="00D3651D">
        <w:rPr>
          <w:position w:val="-28"/>
          <w:sz w:val="23"/>
          <w:szCs w:val="23"/>
        </w:rPr>
        <w:object w:dxaOrig="3739" w:dyaOrig="700">
          <v:shape id="_x0000_i1049" type="#_x0000_t75" style="width:186.7pt;height:35.15pt" o:ole="">
            <v:imagedata r:id="rId57" o:title=""/>
          </v:shape>
          <o:OLEObject Type="Embed" ProgID="Equation.DSMT4" ShapeID="_x0000_i1049" DrawAspect="Content" ObjectID="_1549365481" r:id="rId58"/>
        </w:object>
      </w:r>
      <w:r w:rsidR="00524E59">
        <w:rPr>
          <w:sz w:val="23"/>
          <w:szCs w:val="23"/>
        </w:rPr>
        <w:t xml:space="preserve"> </w:t>
      </w:r>
    </w:p>
    <w:p w:rsidR="00524E59" w:rsidRDefault="00927E24" w:rsidP="00524E59">
      <w:pPr>
        <w:pStyle w:val="NormalWeb"/>
        <w:spacing w:before="0" w:beforeAutospacing="0" w:after="0" w:afterAutospacing="0"/>
        <w:rPr>
          <w:sz w:val="23"/>
          <w:szCs w:val="23"/>
        </w:rPr>
      </w:pPr>
      <w:r>
        <w:rPr>
          <w:sz w:val="23"/>
          <w:szCs w:val="23"/>
        </w:rPr>
        <w:t>8</w:t>
      </w:r>
      <w:r w:rsidR="00524E59">
        <w:rPr>
          <w:sz w:val="23"/>
          <w:szCs w:val="23"/>
        </w:rPr>
        <w:t>b.</w:t>
      </w:r>
      <w:r w:rsidR="00524E59" w:rsidRPr="00D3651D">
        <w:rPr>
          <w:position w:val="-4"/>
          <w:sz w:val="23"/>
          <w:szCs w:val="23"/>
        </w:rPr>
        <w:object w:dxaOrig="180" w:dyaOrig="279">
          <v:shape id="_x0000_i1050" type="#_x0000_t75" style="width:8.35pt;height:13.4pt" o:ole="">
            <v:imagedata r:id="rId31" o:title=""/>
          </v:shape>
          <o:OLEObject Type="Embed" ProgID="Equation.DSMT4" ShapeID="_x0000_i1050" DrawAspect="Content" ObjectID="_1549365482" r:id="rId59"/>
        </w:object>
      </w:r>
      <w:r w:rsidR="00524E59">
        <w:rPr>
          <w:sz w:val="23"/>
          <w:szCs w:val="23"/>
        </w:rPr>
        <w:t xml:space="preserve"> </w:t>
      </w:r>
      <w:r w:rsidR="00524E59" w:rsidRPr="00D3651D">
        <w:rPr>
          <w:position w:val="-28"/>
          <w:sz w:val="23"/>
          <w:szCs w:val="23"/>
        </w:rPr>
        <w:object w:dxaOrig="3800" w:dyaOrig="660">
          <v:shape id="_x0000_i1051" type="#_x0000_t75" style="width:190.9pt;height:32.65pt" o:ole="">
            <v:imagedata r:id="rId60" o:title=""/>
          </v:shape>
          <o:OLEObject Type="Embed" ProgID="Equation.DSMT4" ShapeID="_x0000_i1051" DrawAspect="Content" ObjectID="_1549365483" r:id="rId61"/>
        </w:object>
      </w:r>
    </w:p>
    <w:p w:rsidR="00524E59" w:rsidRPr="00D3651D" w:rsidRDefault="00927E24" w:rsidP="00524E59">
      <w:pPr>
        <w:pStyle w:val="NormalWeb"/>
        <w:spacing w:before="0" w:beforeAutospacing="0" w:after="0" w:afterAutospacing="0"/>
        <w:rPr>
          <w:sz w:val="23"/>
          <w:szCs w:val="23"/>
        </w:rPr>
      </w:pPr>
      <w:r>
        <w:rPr>
          <w:sz w:val="23"/>
          <w:szCs w:val="23"/>
        </w:rPr>
        <w:t>8</w:t>
      </w:r>
      <w:r w:rsidR="00524E59">
        <w:rPr>
          <w:sz w:val="23"/>
          <w:szCs w:val="23"/>
        </w:rPr>
        <w:t>c.</w:t>
      </w:r>
      <w:r w:rsidR="00524E59" w:rsidRPr="00B44C1B">
        <w:rPr>
          <w:sz w:val="23"/>
          <w:szCs w:val="23"/>
        </w:rPr>
        <w:t xml:space="preserve"> </w:t>
      </w:r>
      <w:r w:rsidR="00524E59" w:rsidRPr="00D3651D">
        <w:rPr>
          <w:position w:val="-28"/>
          <w:sz w:val="23"/>
          <w:szCs w:val="23"/>
        </w:rPr>
        <w:object w:dxaOrig="4660" w:dyaOrig="700">
          <v:shape id="_x0000_i1052" type="#_x0000_t75" style="width:232.75pt;height:35.15pt" o:ole="">
            <v:imagedata r:id="rId62" o:title=""/>
          </v:shape>
          <o:OLEObject Type="Embed" ProgID="Equation.DSMT4" ShapeID="_x0000_i1052" DrawAspect="Content" ObjectID="_1549365484" r:id="rId63"/>
        </w:object>
      </w:r>
    </w:p>
    <w:p w:rsidR="00524E59" w:rsidRPr="0039009E" w:rsidRDefault="00927E24" w:rsidP="00524E59">
      <w:pPr>
        <w:pStyle w:val="NormalWeb"/>
        <w:spacing w:before="0" w:beforeAutospacing="0" w:after="0" w:afterAutospacing="0"/>
        <w:rPr>
          <w:sz w:val="23"/>
          <w:szCs w:val="23"/>
        </w:rPr>
      </w:pPr>
      <w:r>
        <w:rPr>
          <w:sz w:val="23"/>
          <w:szCs w:val="23"/>
        </w:rPr>
        <w:t>8</w:t>
      </w:r>
      <w:r w:rsidR="00524E59">
        <w:rPr>
          <w:sz w:val="23"/>
          <w:szCs w:val="23"/>
        </w:rPr>
        <w:t xml:space="preserve">d. </w:t>
      </w:r>
      <w:r w:rsidR="00524E59" w:rsidRPr="00D3651D">
        <w:rPr>
          <w:position w:val="-28"/>
          <w:sz w:val="23"/>
          <w:szCs w:val="23"/>
        </w:rPr>
        <w:object w:dxaOrig="4680" w:dyaOrig="660">
          <v:shape id="_x0000_i1053" type="#_x0000_t75" style="width:234.4pt;height:32.65pt" o:ole="">
            <v:imagedata r:id="rId64" o:title=""/>
          </v:shape>
          <o:OLEObject Type="Embed" ProgID="Equation.DSMT4" ShapeID="_x0000_i1053" DrawAspect="Content" ObjectID="_1549365485" r:id="rId65"/>
        </w:object>
      </w:r>
    </w:p>
    <w:p w:rsidR="00927E24" w:rsidRDefault="00927E24" w:rsidP="00524E59">
      <w:pPr>
        <w:pStyle w:val="NormalWeb"/>
        <w:spacing w:before="0" w:beforeAutospacing="0" w:after="0" w:afterAutospacing="0"/>
        <w:rPr>
          <w:bCs/>
        </w:rPr>
      </w:pPr>
      <w:r>
        <w:rPr>
          <w:bCs/>
        </w:rPr>
        <w:t>Cognitive Domain: Knowledge</w:t>
      </w:r>
    </w:p>
    <w:p w:rsidR="00524E59" w:rsidRDefault="00927E24" w:rsidP="00524E59">
      <w:pPr>
        <w:pStyle w:val="NormalWeb"/>
        <w:spacing w:before="0" w:beforeAutospacing="0" w:after="0" w:afterAutospacing="0"/>
        <w:rPr>
          <w:bCs/>
        </w:rPr>
      </w:pPr>
      <w:r>
        <w:rPr>
          <w:bCs/>
        </w:rPr>
        <w:t>Difficulty Level: Medium</w:t>
      </w:r>
    </w:p>
    <w:p w:rsidR="00524E59" w:rsidRPr="0039009E" w:rsidRDefault="00524E59" w:rsidP="00524E59">
      <w:pPr>
        <w:pStyle w:val="NormalWeb"/>
        <w:spacing w:before="0" w:beforeAutospacing="0" w:after="0" w:afterAutospacing="0"/>
        <w:rPr>
          <w:sz w:val="23"/>
          <w:szCs w:val="23"/>
        </w:rPr>
      </w:pPr>
    </w:p>
    <w:p w:rsidR="00524E59" w:rsidRDefault="00927E24" w:rsidP="00524E59">
      <w:pPr>
        <w:pStyle w:val="NormalWeb"/>
        <w:spacing w:before="0" w:beforeAutospacing="0" w:after="0" w:afterAutospacing="0"/>
        <w:rPr>
          <w:sz w:val="23"/>
          <w:szCs w:val="23"/>
        </w:rPr>
      </w:pPr>
      <w:r>
        <w:rPr>
          <w:sz w:val="23"/>
          <w:szCs w:val="23"/>
        </w:rPr>
        <w:t>9</w:t>
      </w:r>
      <w:r w:rsidR="00524E59">
        <w:rPr>
          <w:sz w:val="23"/>
          <w:szCs w:val="23"/>
        </w:rPr>
        <w:t>a. P</w:t>
      </w:r>
      <w:r w:rsidR="00524E59" w:rsidRPr="0039009E">
        <w:rPr>
          <w:sz w:val="23"/>
          <w:szCs w:val="23"/>
          <w:vertAlign w:val="subscript"/>
        </w:rPr>
        <w:t>0</w:t>
      </w:r>
      <w:r>
        <w:rPr>
          <w:sz w:val="23"/>
          <w:szCs w:val="23"/>
          <w:vertAlign w:val="subscript"/>
        </w:rPr>
        <w:t xml:space="preserve"> </w:t>
      </w:r>
      <w:r w:rsidR="00524E59">
        <w:rPr>
          <w:sz w:val="23"/>
          <w:szCs w:val="23"/>
        </w:rPr>
        <w:t>=</w:t>
      </w:r>
      <w:r>
        <w:rPr>
          <w:sz w:val="23"/>
          <w:szCs w:val="23"/>
        </w:rPr>
        <w:t xml:space="preserve"> </w:t>
      </w:r>
      <w:r w:rsidR="00524E59">
        <w:rPr>
          <w:sz w:val="23"/>
          <w:szCs w:val="23"/>
        </w:rPr>
        <w:t>.11</w:t>
      </w:r>
    </w:p>
    <w:p w:rsidR="00524E59" w:rsidRDefault="00927E24" w:rsidP="00524E59">
      <w:pPr>
        <w:pStyle w:val="NormalWeb"/>
        <w:spacing w:before="0" w:beforeAutospacing="0" w:after="0" w:afterAutospacing="0"/>
        <w:rPr>
          <w:sz w:val="23"/>
          <w:szCs w:val="23"/>
        </w:rPr>
      </w:pPr>
      <w:r>
        <w:rPr>
          <w:sz w:val="23"/>
          <w:szCs w:val="23"/>
        </w:rPr>
        <w:t>9</w:t>
      </w:r>
      <w:r w:rsidR="00524E59">
        <w:rPr>
          <w:sz w:val="23"/>
          <w:szCs w:val="23"/>
        </w:rPr>
        <w:t>b. L</w:t>
      </w:r>
      <w:r w:rsidR="00524E59" w:rsidRPr="0039009E">
        <w:rPr>
          <w:sz w:val="23"/>
          <w:szCs w:val="23"/>
          <w:vertAlign w:val="subscript"/>
        </w:rPr>
        <w:t>q</w:t>
      </w:r>
      <w:r>
        <w:rPr>
          <w:sz w:val="23"/>
          <w:szCs w:val="23"/>
          <w:vertAlign w:val="subscript"/>
        </w:rPr>
        <w:t xml:space="preserve"> </w:t>
      </w:r>
      <w:r w:rsidR="00524E59">
        <w:rPr>
          <w:sz w:val="23"/>
          <w:szCs w:val="23"/>
        </w:rPr>
        <w:t>=</w:t>
      </w:r>
      <w:r>
        <w:rPr>
          <w:sz w:val="23"/>
          <w:szCs w:val="23"/>
        </w:rPr>
        <w:t xml:space="preserve"> </w:t>
      </w:r>
      <w:r w:rsidR="00524E59">
        <w:rPr>
          <w:sz w:val="23"/>
          <w:szCs w:val="23"/>
        </w:rPr>
        <w:t>2.84</w:t>
      </w:r>
    </w:p>
    <w:p w:rsidR="00524E59" w:rsidRDefault="00927E24" w:rsidP="00524E59">
      <w:pPr>
        <w:pStyle w:val="NormalWeb"/>
        <w:spacing w:before="0" w:beforeAutospacing="0" w:after="0" w:afterAutospacing="0"/>
        <w:rPr>
          <w:sz w:val="23"/>
          <w:szCs w:val="23"/>
        </w:rPr>
      </w:pPr>
      <w:r>
        <w:rPr>
          <w:sz w:val="23"/>
          <w:szCs w:val="23"/>
        </w:rPr>
        <w:t>9</w:t>
      </w:r>
      <w:r w:rsidR="00524E59">
        <w:rPr>
          <w:sz w:val="23"/>
          <w:szCs w:val="23"/>
        </w:rPr>
        <w:t>c. W</w:t>
      </w:r>
      <w:r w:rsidR="00524E59" w:rsidRPr="0039009E">
        <w:rPr>
          <w:sz w:val="23"/>
          <w:szCs w:val="23"/>
          <w:vertAlign w:val="subscript"/>
        </w:rPr>
        <w:t>s</w:t>
      </w:r>
      <w:r>
        <w:rPr>
          <w:sz w:val="23"/>
          <w:szCs w:val="23"/>
          <w:vertAlign w:val="subscript"/>
        </w:rPr>
        <w:t xml:space="preserve"> </w:t>
      </w:r>
      <w:r w:rsidR="00524E59">
        <w:rPr>
          <w:sz w:val="23"/>
          <w:szCs w:val="23"/>
        </w:rPr>
        <w:t>=</w:t>
      </w:r>
      <w:r>
        <w:rPr>
          <w:sz w:val="23"/>
          <w:szCs w:val="23"/>
        </w:rPr>
        <w:t xml:space="preserve"> </w:t>
      </w:r>
      <w:r w:rsidR="00524E59">
        <w:rPr>
          <w:sz w:val="23"/>
          <w:szCs w:val="23"/>
        </w:rPr>
        <w:t>0.19</w:t>
      </w:r>
    </w:p>
    <w:p w:rsidR="00524E59" w:rsidRDefault="00927E24" w:rsidP="00524E59">
      <w:pPr>
        <w:pStyle w:val="NormalWeb"/>
        <w:spacing w:before="0" w:beforeAutospacing="0" w:after="0" w:afterAutospacing="0"/>
        <w:rPr>
          <w:sz w:val="23"/>
          <w:szCs w:val="23"/>
        </w:rPr>
      </w:pPr>
      <w:r>
        <w:rPr>
          <w:sz w:val="23"/>
          <w:szCs w:val="23"/>
        </w:rPr>
        <w:t>9</w:t>
      </w:r>
      <w:r w:rsidR="00524E59">
        <w:rPr>
          <w:sz w:val="23"/>
          <w:szCs w:val="23"/>
        </w:rPr>
        <w:t>d. P</w:t>
      </w:r>
      <w:r w:rsidR="00524E59" w:rsidRPr="0039009E">
        <w:rPr>
          <w:sz w:val="23"/>
          <w:szCs w:val="23"/>
          <w:vertAlign w:val="subscript"/>
        </w:rPr>
        <w:t>5</w:t>
      </w:r>
      <w:r>
        <w:rPr>
          <w:sz w:val="23"/>
          <w:szCs w:val="23"/>
          <w:vertAlign w:val="subscript"/>
        </w:rPr>
        <w:t xml:space="preserve"> </w:t>
      </w:r>
      <w:r w:rsidR="00524E59">
        <w:rPr>
          <w:sz w:val="23"/>
          <w:szCs w:val="23"/>
        </w:rPr>
        <w:t>=</w:t>
      </w:r>
      <w:r>
        <w:rPr>
          <w:sz w:val="23"/>
          <w:szCs w:val="23"/>
        </w:rPr>
        <w:t xml:space="preserve"> </w:t>
      </w:r>
      <w:r w:rsidR="00524E59">
        <w:rPr>
          <w:sz w:val="23"/>
          <w:szCs w:val="23"/>
        </w:rPr>
        <w:t>.07</w:t>
      </w:r>
    </w:p>
    <w:p w:rsidR="00524E59" w:rsidRPr="0039009E" w:rsidRDefault="00927E24" w:rsidP="00524E59">
      <w:pPr>
        <w:pStyle w:val="NormalWeb"/>
        <w:spacing w:before="0" w:beforeAutospacing="0" w:after="0" w:afterAutospacing="0"/>
        <w:rPr>
          <w:sz w:val="23"/>
          <w:szCs w:val="23"/>
        </w:rPr>
      </w:pPr>
      <w:r>
        <w:rPr>
          <w:sz w:val="23"/>
          <w:szCs w:val="23"/>
        </w:rPr>
        <w:t>9</w:t>
      </w:r>
      <w:r w:rsidR="00524E59">
        <w:rPr>
          <w:sz w:val="23"/>
          <w:szCs w:val="23"/>
        </w:rPr>
        <w:t>e. P</w:t>
      </w:r>
      <w:r w:rsidR="00524E59" w:rsidRPr="0039009E">
        <w:rPr>
          <w:sz w:val="23"/>
          <w:szCs w:val="23"/>
          <w:vertAlign w:val="subscript"/>
        </w:rPr>
        <w:t>n&gt;0</w:t>
      </w:r>
      <w:r>
        <w:rPr>
          <w:sz w:val="23"/>
          <w:szCs w:val="23"/>
          <w:vertAlign w:val="subscript"/>
        </w:rPr>
        <w:t xml:space="preserve"> </w:t>
      </w:r>
      <w:r w:rsidR="00524E59">
        <w:rPr>
          <w:sz w:val="23"/>
          <w:szCs w:val="23"/>
        </w:rPr>
        <w:t>=</w:t>
      </w:r>
      <w:r>
        <w:rPr>
          <w:sz w:val="23"/>
          <w:szCs w:val="23"/>
        </w:rPr>
        <w:t xml:space="preserve"> </w:t>
      </w:r>
      <w:r w:rsidR="00524E59">
        <w:rPr>
          <w:sz w:val="23"/>
          <w:szCs w:val="23"/>
        </w:rPr>
        <w:t>0.89</w:t>
      </w:r>
    </w:p>
    <w:p w:rsidR="00927E24" w:rsidRDefault="00927E24" w:rsidP="00524E59">
      <w:pPr>
        <w:pStyle w:val="NormalWeb"/>
        <w:spacing w:before="0" w:beforeAutospacing="0" w:after="0" w:afterAutospacing="0"/>
        <w:rPr>
          <w:bCs/>
        </w:rPr>
      </w:pPr>
      <w:r>
        <w:rPr>
          <w:bCs/>
        </w:rPr>
        <w:t>Cognitive Domain: Knowledge</w:t>
      </w:r>
    </w:p>
    <w:p w:rsidR="00524E59" w:rsidRDefault="00927E24" w:rsidP="00524E59">
      <w:pPr>
        <w:pStyle w:val="NormalWeb"/>
        <w:spacing w:before="0" w:beforeAutospacing="0" w:after="0" w:afterAutospacing="0"/>
        <w:rPr>
          <w:bCs/>
        </w:rPr>
      </w:pPr>
      <w:r>
        <w:rPr>
          <w:bCs/>
        </w:rPr>
        <w:t>Difficulty Level: Medium</w:t>
      </w:r>
    </w:p>
    <w:p w:rsidR="00524E59" w:rsidRPr="0039009E" w:rsidRDefault="00524E59" w:rsidP="00524E59">
      <w:pPr>
        <w:pStyle w:val="NormalWeb"/>
        <w:spacing w:before="0" w:beforeAutospacing="0" w:after="0" w:afterAutospacing="0"/>
        <w:rPr>
          <w:sz w:val="23"/>
          <w:szCs w:val="23"/>
        </w:rPr>
      </w:pPr>
    </w:p>
    <w:p w:rsidR="00524E59" w:rsidRDefault="00927E24" w:rsidP="00524E59">
      <w:pPr>
        <w:pStyle w:val="NormalWeb"/>
        <w:spacing w:before="0" w:beforeAutospacing="0" w:after="0" w:afterAutospacing="0"/>
        <w:rPr>
          <w:sz w:val="23"/>
          <w:szCs w:val="23"/>
        </w:rPr>
      </w:pPr>
      <w:r>
        <w:rPr>
          <w:sz w:val="23"/>
          <w:szCs w:val="23"/>
        </w:rPr>
        <w:t>1</w:t>
      </w:r>
      <w:r w:rsidR="00524E59">
        <w:rPr>
          <w:sz w:val="23"/>
          <w:szCs w:val="23"/>
        </w:rPr>
        <w:t>0a. W</w:t>
      </w:r>
      <w:r w:rsidR="00524E59" w:rsidRPr="00D3651D">
        <w:rPr>
          <w:sz w:val="23"/>
          <w:szCs w:val="23"/>
          <w:vertAlign w:val="subscript"/>
        </w:rPr>
        <w:t>s</w:t>
      </w:r>
      <w:r>
        <w:rPr>
          <w:sz w:val="23"/>
          <w:szCs w:val="23"/>
          <w:vertAlign w:val="subscript"/>
        </w:rPr>
        <w:t xml:space="preserve"> </w:t>
      </w:r>
      <w:r w:rsidR="00524E59">
        <w:rPr>
          <w:sz w:val="23"/>
          <w:szCs w:val="23"/>
        </w:rPr>
        <w:t>=</w:t>
      </w:r>
      <w:r>
        <w:rPr>
          <w:sz w:val="23"/>
          <w:szCs w:val="23"/>
        </w:rPr>
        <w:t xml:space="preserve"> </w:t>
      </w:r>
      <w:r w:rsidR="00524E59">
        <w:rPr>
          <w:sz w:val="23"/>
          <w:szCs w:val="23"/>
        </w:rPr>
        <w:t>0.2; Waiting cost</w:t>
      </w:r>
      <w:r>
        <w:rPr>
          <w:sz w:val="23"/>
          <w:szCs w:val="23"/>
        </w:rPr>
        <w:t xml:space="preserve"> </w:t>
      </w:r>
      <w:r w:rsidR="00524E59">
        <w:rPr>
          <w:sz w:val="23"/>
          <w:szCs w:val="23"/>
        </w:rPr>
        <w:t>=</w:t>
      </w:r>
      <w:r>
        <w:rPr>
          <w:sz w:val="23"/>
          <w:szCs w:val="23"/>
        </w:rPr>
        <w:t xml:space="preserve"> </w:t>
      </w:r>
      <w:r w:rsidR="00524E59">
        <w:rPr>
          <w:sz w:val="23"/>
          <w:szCs w:val="23"/>
        </w:rPr>
        <w:t>.2</w:t>
      </w:r>
      <w:r>
        <w:rPr>
          <w:sz w:val="23"/>
          <w:szCs w:val="23"/>
        </w:rPr>
        <w:t xml:space="preserve"> </w:t>
      </w:r>
      <w:r w:rsidR="00524E59">
        <w:rPr>
          <w:sz w:val="23"/>
          <w:szCs w:val="23"/>
        </w:rPr>
        <w:t>x</w:t>
      </w:r>
      <w:r>
        <w:rPr>
          <w:sz w:val="23"/>
          <w:szCs w:val="23"/>
        </w:rPr>
        <w:t xml:space="preserve"> </w:t>
      </w:r>
      <w:r w:rsidR="00524E59">
        <w:rPr>
          <w:sz w:val="23"/>
          <w:szCs w:val="23"/>
        </w:rPr>
        <w:t>10</w:t>
      </w:r>
      <w:r>
        <w:rPr>
          <w:sz w:val="23"/>
          <w:szCs w:val="23"/>
        </w:rPr>
        <w:t xml:space="preserve"> </w:t>
      </w:r>
      <w:r w:rsidR="00524E59">
        <w:rPr>
          <w:sz w:val="23"/>
          <w:szCs w:val="23"/>
        </w:rPr>
        <w:t>x</w:t>
      </w:r>
      <w:r>
        <w:rPr>
          <w:sz w:val="23"/>
          <w:szCs w:val="23"/>
        </w:rPr>
        <w:t xml:space="preserve"> </w:t>
      </w:r>
      <w:r w:rsidR="00524E59">
        <w:rPr>
          <w:sz w:val="23"/>
          <w:szCs w:val="23"/>
        </w:rPr>
        <w:t>10</w:t>
      </w:r>
      <w:r>
        <w:rPr>
          <w:sz w:val="23"/>
          <w:szCs w:val="23"/>
        </w:rPr>
        <w:t xml:space="preserve"> </w:t>
      </w:r>
      <w:r w:rsidR="00524E59">
        <w:rPr>
          <w:sz w:val="23"/>
          <w:szCs w:val="23"/>
        </w:rPr>
        <w:t>x</w:t>
      </w:r>
      <w:r>
        <w:rPr>
          <w:sz w:val="23"/>
          <w:szCs w:val="23"/>
        </w:rPr>
        <w:t xml:space="preserve"> </w:t>
      </w:r>
      <w:r w:rsidR="00524E59">
        <w:rPr>
          <w:sz w:val="23"/>
          <w:szCs w:val="23"/>
        </w:rPr>
        <w:t>$35</w:t>
      </w:r>
      <w:r>
        <w:rPr>
          <w:sz w:val="23"/>
          <w:szCs w:val="23"/>
        </w:rPr>
        <w:t xml:space="preserve"> </w:t>
      </w:r>
      <w:r w:rsidR="00524E59">
        <w:rPr>
          <w:sz w:val="23"/>
          <w:szCs w:val="23"/>
        </w:rPr>
        <w:t>=</w:t>
      </w:r>
      <w:r>
        <w:rPr>
          <w:sz w:val="23"/>
          <w:szCs w:val="23"/>
        </w:rPr>
        <w:t xml:space="preserve"> </w:t>
      </w:r>
      <w:r w:rsidR="00524E59">
        <w:rPr>
          <w:sz w:val="23"/>
          <w:szCs w:val="23"/>
        </w:rPr>
        <w:t>$700</w:t>
      </w:r>
    </w:p>
    <w:p w:rsidR="00524E59" w:rsidRDefault="00927E24" w:rsidP="00524E59">
      <w:pPr>
        <w:pStyle w:val="NormalWeb"/>
        <w:spacing w:before="0" w:beforeAutospacing="0" w:after="0" w:afterAutospacing="0"/>
        <w:rPr>
          <w:sz w:val="23"/>
          <w:szCs w:val="23"/>
        </w:rPr>
      </w:pPr>
      <w:r>
        <w:rPr>
          <w:sz w:val="23"/>
          <w:szCs w:val="23"/>
        </w:rPr>
        <w:t>1</w:t>
      </w:r>
      <w:r w:rsidR="00524E59">
        <w:rPr>
          <w:sz w:val="23"/>
          <w:szCs w:val="23"/>
        </w:rPr>
        <w:t>0b. Labor</w:t>
      </w:r>
      <w:r>
        <w:rPr>
          <w:sz w:val="23"/>
          <w:szCs w:val="23"/>
        </w:rPr>
        <w:t xml:space="preserve"> </w:t>
      </w:r>
      <w:r w:rsidR="00524E59">
        <w:rPr>
          <w:sz w:val="23"/>
          <w:szCs w:val="23"/>
        </w:rPr>
        <w:t>=</w:t>
      </w:r>
      <w:r>
        <w:rPr>
          <w:sz w:val="23"/>
          <w:szCs w:val="23"/>
        </w:rPr>
        <w:t xml:space="preserve"> </w:t>
      </w:r>
      <w:r w:rsidR="00524E59">
        <w:rPr>
          <w:sz w:val="23"/>
          <w:szCs w:val="23"/>
        </w:rPr>
        <w:t>$20</w:t>
      </w:r>
      <w:r>
        <w:rPr>
          <w:sz w:val="23"/>
          <w:szCs w:val="23"/>
        </w:rPr>
        <w:t xml:space="preserve"> </w:t>
      </w:r>
      <w:r w:rsidR="00524E59">
        <w:rPr>
          <w:sz w:val="23"/>
          <w:szCs w:val="23"/>
        </w:rPr>
        <w:t>x</w:t>
      </w:r>
      <w:r>
        <w:rPr>
          <w:sz w:val="23"/>
          <w:szCs w:val="23"/>
        </w:rPr>
        <w:t xml:space="preserve"> </w:t>
      </w:r>
      <w:r w:rsidR="00524E59">
        <w:rPr>
          <w:sz w:val="23"/>
          <w:szCs w:val="23"/>
        </w:rPr>
        <w:t>1</w:t>
      </w:r>
      <w:r>
        <w:rPr>
          <w:sz w:val="23"/>
          <w:szCs w:val="23"/>
        </w:rPr>
        <w:t xml:space="preserve"> </w:t>
      </w:r>
      <w:r w:rsidR="00524E59">
        <w:rPr>
          <w:sz w:val="23"/>
          <w:szCs w:val="23"/>
        </w:rPr>
        <w:t>x</w:t>
      </w:r>
      <w:r>
        <w:rPr>
          <w:sz w:val="23"/>
          <w:szCs w:val="23"/>
        </w:rPr>
        <w:t xml:space="preserve"> </w:t>
      </w:r>
      <w:r w:rsidR="00524E59">
        <w:rPr>
          <w:sz w:val="23"/>
          <w:szCs w:val="23"/>
        </w:rPr>
        <w:t>10</w:t>
      </w:r>
      <w:r>
        <w:rPr>
          <w:sz w:val="23"/>
          <w:szCs w:val="23"/>
        </w:rPr>
        <w:t xml:space="preserve"> </w:t>
      </w:r>
      <w:r w:rsidR="00524E59">
        <w:rPr>
          <w:sz w:val="23"/>
          <w:szCs w:val="23"/>
        </w:rPr>
        <w:t>=</w:t>
      </w:r>
      <w:r>
        <w:rPr>
          <w:sz w:val="23"/>
          <w:szCs w:val="23"/>
        </w:rPr>
        <w:t xml:space="preserve"> </w:t>
      </w:r>
      <w:r w:rsidR="00524E59">
        <w:rPr>
          <w:sz w:val="23"/>
          <w:szCs w:val="23"/>
        </w:rPr>
        <w:t>$200; System</w:t>
      </w:r>
      <w:r>
        <w:rPr>
          <w:sz w:val="23"/>
          <w:szCs w:val="23"/>
        </w:rPr>
        <w:t xml:space="preserve"> </w:t>
      </w:r>
      <w:r w:rsidR="00524E59">
        <w:rPr>
          <w:sz w:val="23"/>
          <w:szCs w:val="23"/>
        </w:rPr>
        <w:t>=</w:t>
      </w:r>
      <w:r>
        <w:rPr>
          <w:sz w:val="23"/>
          <w:szCs w:val="23"/>
        </w:rPr>
        <w:t xml:space="preserve"> </w:t>
      </w:r>
      <w:r w:rsidR="00524E59">
        <w:rPr>
          <w:sz w:val="23"/>
          <w:szCs w:val="23"/>
        </w:rPr>
        <w:t>$200</w:t>
      </w:r>
      <w:r>
        <w:rPr>
          <w:sz w:val="23"/>
          <w:szCs w:val="23"/>
        </w:rPr>
        <w:t xml:space="preserve"> </w:t>
      </w:r>
      <w:r w:rsidR="00524E59">
        <w:rPr>
          <w:sz w:val="23"/>
          <w:szCs w:val="23"/>
        </w:rPr>
        <w:t>+</w:t>
      </w:r>
      <w:r>
        <w:rPr>
          <w:sz w:val="23"/>
          <w:szCs w:val="23"/>
        </w:rPr>
        <w:t xml:space="preserve"> </w:t>
      </w:r>
      <w:r w:rsidR="00524E59">
        <w:rPr>
          <w:sz w:val="23"/>
          <w:szCs w:val="23"/>
        </w:rPr>
        <w:t>$720</w:t>
      </w:r>
      <w:r>
        <w:rPr>
          <w:sz w:val="23"/>
          <w:szCs w:val="23"/>
        </w:rPr>
        <w:t xml:space="preserve"> </w:t>
      </w:r>
      <w:r w:rsidR="00524E59">
        <w:rPr>
          <w:sz w:val="23"/>
          <w:szCs w:val="23"/>
        </w:rPr>
        <w:t>=</w:t>
      </w:r>
      <w:r>
        <w:rPr>
          <w:sz w:val="23"/>
          <w:szCs w:val="23"/>
        </w:rPr>
        <w:t xml:space="preserve"> </w:t>
      </w:r>
      <w:r w:rsidR="00524E59">
        <w:rPr>
          <w:sz w:val="23"/>
          <w:szCs w:val="23"/>
        </w:rPr>
        <w:t>$920</w:t>
      </w:r>
    </w:p>
    <w:p w:rsidR="00524E59" w:rsidRDefault="00927E24" w:rsidP="00524E59">
      <w:pPr>
        <w:pStyle w:val="NormalWeb"/>
        <w:spacing w:before="0" w:beforeAutospacing="0" w:after="0" w:afterAutospacing="0"/>
        <w:rPr>
          <w:sz w:val="23"/>
          <w:szCs w:val="23"/>
        </w:rPr>
      </w:pPr>
      <w:r>
        <w:rPr>
          <w:sz w:val="23"/>
          <w:szCs w:val="23"/>
        </w:rPr>
        <w:t>1</w:t>
      </w:r>
      <w:r w:rsidR="00524E59">
        <w:rPr>
          <w:sz w:val="23"/>
          <w:szCs w:val="23"/>
        </w:rPr>
        <w:t>0c. W</w:t>
      </w:r>
      <w:r w:rsidR="00524E59" w:rsidRPr="00D3651D">
        <w:rPr>
          <w:sz w:val="23"/>
          <w:szCs w:val="23"/>
          <w:vertAlign w:val="subscript"/>
        </w:rPr>
        <w:t>s</w:t>
      </w:r>
      <w:r>
        <w:rPr>
          <w:sz w:val="23"/>
          <w:szCs w:val="23"/>
          <w:vertAlign w:val="subscript"/>
        </w:rPr>
        <w:t xml:space="preserve"> </w:t>
      </w:r>
      <w:r w:rsidR="00524E59">
        <w:rPr>
          <w:sz w:val="23"/>
          <w:szCs w:val="23"/>
        </w:rPr>
        <w:t>=</w:t>
      </w:r>
      <w:r>
        <w:rPr>
          <w:sz w:val="23"/>
          <w:szCs w:val="23"/>
        </w:rPr>
        <w:t xml:space="preserve"> </w:t>
      </w:r>
      <w:r w:rsidR="00524E59">
        <w:rPr>
          <w:sz w:val="23"/>
          <w:szCs w:val="23"/>
        </w:rPr>
        <w:t>0.12; Waiting cost</w:t>
      </w:r>
      <w:r>
        <w:rPr>
          <w:sz w:val="23"/>
          <w:szCs w:val="23"/>
        </w:rPr>
        <w:t xml:space="preserve"> </w:t>
      </w:r>
      <w:r w:rsidR="00524E59">
        <w:rPr>
          <w:sz w:val="23"/>
          <w:szCs w:val="23"/>
        </w:rPr>
        <w:t>=</w:t>
      </w:r>
      <w:r>
        <w:rPr>
          <w:sz w:val="23"/>
          <w:szCs w:val="23"/>
        </w:rPr>
        <w:t xml:space="preserve"> </w:t>
      </w:r>
      <w:r w:rsidR="00524E59">
        <w:rPr>
          <w:sz w:val="23"/>
          <w:szCs w:val="23"/>
        </w:rPr>
        <w:t>.12</w:t>
      </w:r>
      <w:r>
        <w:rPr>
          <w:sz w:val="23"/>
          <w:szCs w:val="23"/>
        </w:rPr>
        <w:t xml:space="preserve"> </w:t>
      </w:r>
      <w:r w:rsidR="00524E59">
        <w:rPr>
          <w:sz w:val="23"/>
          <w:szCs w:val="23"/>
        </w:rPr>
        <w:t>x</w:t>
      </w:r>
      <w:r>
        <w:rPr>
          <w:sz w:val="23"/>
          <w:szCs w:val="23"/>
        </w:rPr>
        <w:t xml:space="preserve"> </w:t>
      </w:r>
      <w:r w:rsidR="00524E59">
        <w:rPr>
          <w:sz w:val="23"/>
          <w:szCs w:val="23"/>
        </w:rPr>
        <w:t>10</w:t>
      </w:r>
      <w:r>
        <w:rPr>
          <w:sz w:val="23"/>
          <w:szCs w:val="23"/>
        </w:rPr>
        <w:t xml:space="preserve"> </w:t>
      </w:r>
      <w:r w:rsidR="00524E59">
        <w:rPr>
          <w:sz w:val="23"/>
          <w:szCs w:val="23"/>
        </w:rPr>
        <w:t>x</w:t>
      </w:r>
      <w:r>
        <w:rPr>
          <w:sz w:val="23"/>
          <w:szCs w:val="23"/>
        </w:rPr>
        <w:t xml:space="preserve"> </w:t>
      </w:r>
      <w:r w:rsidR="00524E59">
        <w:rPr>
          <w:sz w:val="23"/>
          <w:szCs w:val="23"/>
        </w:rPr>
        <w:t>10</w:t>
      </w:r>
      <w:r>
        <w:rPr>
          <w:sz w:val="23"/>
          <w:szCs w:val="23"/>
        </w:rPr>
        <w:t xml:space="preserve"> </w:t>
      </w:r>
      <w:r w:rsidR="00524E59">
        <w:rPr>
          <w:sz w:val="23"/>
          <w:szCs w:val="23"/>
        </w:rPr>
        <w:t>x</w:t>
      </w:r>
      <w:r>
        <w:rPr>
          <w:sz w:val="23"/>
          <w:szCs w:val="23"/>
        </w:rPr>
        <w:t xml:space="preserve"> </w:t>
      </w:r>
      <w:r w:rsidR="00524E59">
        <w:rPr>
          <w:sz w:val="23"/>
          <w:szCs w:val="23"/>
        </w:rPr>
        <w:t>$35</w:t>
      </w:r>
      <w:r>
        <w:rPr>
          <w:sz w:val="23"/>
          <w:szCs w:val="23"/>
        </w:rPr>
        <w:t xml:space="preserve"> </w:t>
      </w:r>
      <w:r w:rsidR="00524E59">
        <w:rPr>
          <w:sz w:val="23"/>
          <w:szCs w:val="23"/>
        </w:rPr>
        <w:t>=</w:t>
      </w:r>
      <w:r>
        <w:rPr>
          <w:sz w:val="23"/>
          <w:szCs w:val="23"/>
        </w:rPr>
        <w:t xml:space="preserve"> </w:t>
      </w:r>
      <w:r w:rsidR="00524E59">
        <w:rPr>
          <w:sz w:val="23"/>
          <w:szCs w:val="23"/>
        </w:rPr>
        <w:t>$420; Labor</w:t>
      </w:r>
      <w:r>
        <w:rPr>
          <w:sz w:val="23"/>
          <w:szCs w:val="23"/>
        </w:rPr>
        <w:t xml:space="preserve"> </w:t>
      </w:r>
      <w:r w:rsidR="00524E59">
        <w:rPr>
          <w:sz w:val="23"/>
          <w:szCs w:val="23"/>
        </w:rPr>
        <w:t>=</w:t>
      </w:r>
      <w:r>
        <w:rPr>
          <w:sz w:val="23"/>
          <w:szCs w:val="23"/>
        </w:rPr>
        <w:t xml:space="preserve"> </w:t>
      </w:r>
      <w:r w:rsidR="00524E59">
        <w:rPr>
          <w:sz w:val="23"/>
          <w:szCs w:val="23"/>
        </w:rPr>
        <w:t>$20</w:t>
      </w:r>
      <w:r>
        <w:rPr>
          <w:sz w:val="23"/>
          <w:szCs w:val="23"/>
        </w:rPr>
        <w:t xml:space="preserve"> </w:t>
      </w:r>
      <w:r w:rsidR="00524E59">
        <w:rPr>
          <w:sz w:val="23"/>
          <w:szCs w:val="23"/>
        </w:rPr>
        <w:t>x</w:t>
      </w:r>
      <w:r>
        <w:rPr>
          <w:sz w:val="23"/>
          <w:szCs w:val="23"/>
        </w:rPr>
        <w:t xml:space="preserve"> </w:t>
      </w:r>
      <w:r w:rsidR="00524E59">
        <w:rPr>
          <w:sz w:val="23"/>
          <w:szCs w:val="23"/>
        </w:rPr>
        <w:t>2</w:t>
      </w:r>
      <w:r>
        <w:rPr>
          <w:sz w:val="23"/>
          <w:szCs w:val="23"/>
        </w:rPr>
        <w:t xml:space="preserve"> </w:t>
      </w:r>
      <w:r w:rsidR="00524E59">
        <w:rPr>
          <w:sz w:val="23"/>
          <w:szCs w:val="23"/>
        </w:rPr>
        <w:t>x</w:t>
      </w:r>
      <w:r>
        <w:rPr>
          <w:sz w:val="23"/>
          <w:szCs w:val="23"/>
        </w:rPr>
        <w:t xml:space="preserve"> </w:t>
      </w:r>
      <w:r w:rsidR="00524E59">
        <w:rPr>
          <w:sz w:val="23"/>
          <w:szCs w:val="23"/>
        </w:rPr>
        <w:t>10</w:t>
      </w:r>
      <w:r>
        <w:rPr>
          <w:sz w:val="23"/>
          <w:szCs w:val="23"/>
        </w:rPr>
        <w:t xml:space="preserve"> </w:t>
      </w:r>
      <w:r w:rsidR="00524E59">
        <w:rPr>
          <w:sz w:val="23"/>
          <w:szCs w:val="23"/>
        </w:rPr>
        <w:t>=</w:t>
      </w:r>
      <w:r>
        <w:rPr>
          <w:sz w:val="23"/>
          <w:szCs w:val="23"/>
        </w:rPr>
        <w:t xml:space="preserve"> </w:t>
      </w:r>
      <w:r w:rsidR="00524E59">
        <w:rPr>
          <w:sz w:val="23"/>
          <w:szCs w:val="23"/>
        </w:rPr>
        <w:t>$400; System</w:t>
      </w:r>
      <w:r>
        <w:rPr>
          <w:sz w:val="23"/>
          <w:szCs w:val="23"/>
        </w:rPr>
        <w:t xml:space="preserve"> </w:t>
      </w:r>
      <w:r w:rsidR="00524E59">
        <w:rPr>
          <w:sz w:val="23"/>
          <w:szCs w:val="23"/>
        </w:rPr>
        <w:t>=</w:t>
      </w:r>
      <w:r>
        <w:rPr>
          <w:sz w:val="23"/>
          <w:szCs w:val="23"/>
        </w:rPr>
        <w:t xml:space="preserve"> </w:t>
      </w:r>
      <w:r w:rsidR="00524E59">
        <w:rPr>
          <w:sz w:val="23"/>
          <w:szCs w:val="23"/>
        </w:rPr>
        <w:t>$820</w:t>
      </w:r>
    </w:p>
    <w:p w:rsidR="00524E59" w:rsidRPr="0039009E" w:rsidRDefault="00927E24" w:rsidP="00524E59">
      <w:pPr>
        <w:pStyle w:val="NormalWeb"/>
        <w:spacing w:before="0" w:beforeAutospacing="0" w:after="0" w:afterAutospacing="0"/>
        <w:rPr>
          <w:sz w:val="23"/>
          <w:szCs w:val="23"/>
        </w:rPr>
      </w:pPr>
      <w:r>
        <w:rPr>
          <w:sz w:val="23"/>
          <w:szCs w:val="23"/>
        </w:rPr>
        <w:t>1</w:t>
      </w:r>
      <w:r w:rsidR="00524E59">
        <w:rPr>
          <w:sz w:val="23"/>
          <w:szCs w:val="23"/>
        </w:rPr>
        <w:t xml:space="preserve">0d. </w:t>
      </w:r>
      <w:r w:rsidR="009535B7">
        <w:rPr>
          <w:sz w:val="23"/>
          <w:szCs w:val="23"/>
        </w:rPr>
        <w:t>A t</w:t>
      </w:r>
      <w:r w:rsidR="00524E59">
        <w:rPr>
          <w:sz w:val="23"/>
          <w:szCs w:val="23"/>
        </w:rPr>
        <w:t>wo</w:t>
      </w:r>
      <w:r w:rsidR="009535B7">
        <w:rPr>
          <w:sz w:val="23"/>
          <w:szCs w:val="23"/>
        </w:rPr>
        <w:t>-</w:t>
      </w:r>
      <w:r w:rsidR="00524E59">
        <w:rPr>
          <w:sz w:val="23"/>
          <w:szCs w:val="23"/>
        </w:rPr>
        <w:t>server system is less expensive</w:t>
      </w:r>
      <w:r w:rsidR="009535B7">
        <w:rPr>
          <w:sz w:val="23"/>
          <w:szCs w:val="23"/>
        </w:rPr>
        <w:t>.</w:t>
      </w:r>
    </w:p>
    <w:p w:rsidR="009535B7" w:rsidRDefault="00927E24" w:rsidP="00524E59">
      <w:pPr>
        <w:pStyle w:val="NormalWeb"/>
        <w:spacing w:before="0" w:beforeAutospacing="0" w:after="0" w:afterAutospacing="0"/>
        <w:rPr>
          <w:bCs/>
        </w:rPr>
      </w:pPr>
      <w:r>
        <w:rPr>
          <w:bCs/>
        </w:rPr>
        <w:t>Cognitive Domain: Knowledge</w:t>
      </w:r>
    </w:p>
    <w:p w:rsidR="009535B7" w:rsidRDefault="00927E24" w:rsidP="00524E59">
      <w:pPr>
        <w:pStyle w:val="NormalWeb"/>
        <w:spacing w:before="0" w:beforeAutospacing="0" w:after="0" w:afterAutospacing="0"/>
        <w:rPr>
          <w:sz w:val="23"/>
          <w:szCs w:val="23"/>
        </w:rPr>
      </w:pPr>
      <w:r>
        <w:rPr>
          <w:bCs/>
        </w:rPr>
        <w:t>Difficulty Level: Medium</w:t>
      </w:r>
    </w:p>
    <w:p w:rsidR="009535B7" w:rsidRDefault="009535B7" w:rsidP="00524E59">
      <w:pPr>
        <w:pStyle w:val="NormalWeb"/>
        <w:spacing w:before="0" w:beforeAutospacing="0" w:after="0" w:afterAutospacing="0"/>
        <w:rPr>
          <w:sz w:val="23"/>
          <w:szCs w:val="23"/>
        </w:rPr>
      </w:pPr>
    </w:p>
    <w:p w:rsidR="00524E59" w:rsidRDefault="009535B7" w:rsidP="00524E59">
      <w:pPr>
        <w:pStyle w:val="NormalWeb"/>
        <w:spacing w:before="0" w:beforeAutospacing="0" w:after="0" w:afterAutospacing="0"/>
        <w:rPr>
          <w:sz w:val="23"/>
          <w:szCs w:val="23"/>
        </w:rPr>
      </w:pPr>
      <w:r>
        <w:rPr>
          <w:sz w:val="23"/>
          <w:szCs w:val="23"/>
        </w:rPr>
        <w:t>11abcd.</w:t>
      </w:r>
    </w:p>
    <w:tbl>
      <w:tblPr>
        <w:tblStyle w:val="TableGrid"/>
        <w:tblW w:w="7465" w:type="dxa"/>
        <w:tblInd w:w="720" w:type="dxa"/>
        <w:tblLayout w:type="fixed"/>
        <w:tblLook w:val="04A0" w:firstRow="1" w:lastRow="0" w:firstColumn="1" w:lastColumn="0" w:noHBand="0" w:noVBand="1"/>
      </w:tblPr>
      <w:tblGrid>
        <w:gridCol w:w="1551"/>
        <w:gridCol w:w="561"/>
        <w:gridCol w:w="515"/>
        <w:gridCol w:w="512"/>
        <w:gridCol w:w="996"/>
        <w:gridCol w:w="990"/>
        <w:gridCol w:w="1080"/>
        <w:gridCol w:w="1260"/>
      </w:tblGrid>
      <w:tr w:rsidR="00524E59" w:rsidTr="007F6C2A">
        <w:tc>
          <w:tcPr>
            <w:tcW w:w="1551" w:type="dxa"/>
            <w:vAlign w:val="center"/>
          </w:tcPr>
          <w:p w:rsidR="00524E59" w:rsidRPr="0077776D" w:rsidRDefault="00C148AC" w:rsidP="007F6C2A">
            <w:pPr>
              <w:spacing w:line="480" w:lineRule="auto"/>
              <w:jc w:val="center"/>
              <w:rPr>
                <w:rFonts w:ascii="Times New Roman" w:eastAsia="Times New Roman" w:hAnsi="Times New Roman" w:cs="Times New Roman"/>
                <w:i/>
                <w:sz w:val="23"/>
                <w:szCs w:val="23"/>
              </w:rPr>
            </w:pPr>
            <w:r w:rsidRPr="0077776D">
              <w:rPr>
                <w:i/>
                <w:sz w:val="23"/>
                <w:szCs w:val="23"/>
              </w:rPr>
              <w:t>Time Period</w:t>
            </w:r>
          </w:p>
        </w:tc>
        <w:tc>
          <w:tcPr>
            <w:tcW w:w="561" w:type="dxa"/>
            <w:vAlign w:val="center"/>
          </w:tcPr>
          <w:p w:rsidR="00524E59" w:rsidRPr="0077776D" w:rsidRDefault="00C148AC" w:rsidP="007F6C2A">
            <w:pPr>
              <w:spacing w:line="480" w:lineRule="auto"/>
              <w:jc w:val="center"/>
              <w:rPr>
                <w:rFonts w:ascii="Times New Roman" w:eastAsia="Times New Roman" w:hAnsi="Times New Roman" w:cs="Times New Roman"/>
                <w:i/>
                <w:sz w:val="28"/>
                <w:szCs w:val="28"/>
              </w:rPr>
            </w:pPr>
            <w:r w:rsidRPr="0077776D">
              <w:rPr>
                <w:i/>
                <w:sz w:val="28"/>
                <w:szCs w:val="28"/>
              </w:rPr>
              <w:t>λ</w:t>
            </w:r>
          </w:p>
        </w:tc>
        <w:tc>
          <w:tcPr>
            <w:tcW w:w="515" w:type="dxa"/>
            <w:vAlign w:val="center"/>
          </w:tcPr>
          <w:p w:rsidR="00524E59" w:rsidRPr="0077776D" w:rsidRDefault="00C148AC" w:rsidP="007F6C2A">
            <w:pPr>
              <w:spacing w:line="480" w:lineRule="auto"/>
              <w:jc w:val="center"/>
              <w:rPr>
                <w:rFonts w:ascii="Times New Roman" w:eastAsia="Times New Roman" w:hAnsi="Times New Roman" w:cs="Times New Roman"/>
                <w:i/>
                <w:sz w:val="28"/>
                <w:szCs w:val="28"/>
              </w:rPr>
            </w:pPr>
            <w:r w:rsidRPr="0077776D">
              <w:rPr>
                <w:i/>
                <w:sz w:val="28"/>
                <w:szCs w:val="28"/>
              </w:rPr>
              <w:t>μ</w:t>
            </w:r>
          </w:p>
        </w:tc>
        <w:tc>
          <w:tcPr>
            <w:tcW w:w="512" w:type="dxa"/>
            <w:vAlign w:val="center"/>
          </w:tcPr>
          <w:p w:rsidR="00524E59" w:rsidRPr="0077776D" w:rsidRDefault="00C148AC" w:rsidP="007F6C2A">
            <w:pPr>
              <w:spacing w:line="480" w:lineRule="auto"/>
              <w:jc w:val="center"/>
              <w:rPr>
                <w:rFonts w:ascii="Times New Roman" w:eastAsia="Times New Roman" w:hAnsi="Times New Roman" w:cs="Times New Roman"/>
                <w:i/>
                <w:sz w:val="28"/>
                <w:szCs w:val="28"/>
              </w:rPr>
            </w:pPr>
            <w:r w:rsidRPr="0077776D">
              <w:rPr>
                <w:i/>
                <w:sz w:val="28"/>
                <w:szCs w:val="28"/>
              </w:rPr>
              <w:t>S</w:t>
            </w:r>
          </w:p>
        </w:tc>
        <w:tc>
          <w:tcPr>
            <w:tcW w:w="996" w:type="dxa"/>
            <w:vAlign w:val="center"/>
          </w:tcPr>
          <w:p w:rsidR="00524E59" w:rsidRPr="0077776D" w:rsidRDefault="00C148AC" w:rsidP="007F6C2A">
            <w:pPr>
              <w:spacing w:line="480" w:lineRule="auto"/>
              <w:jc w:val="center"/>
              <w:rPr>
                <w:rFonts w:ascii="Times New Roman" w:eastAsia="Times New Roman" w:hAnsi="Times New Roman" w:cs="Times New Roman"/>
                <w:i/>
              </w:rPr>
            </w:pPr>
            <w:r w:rsidRPr="0077776D">
              <w:rPr>
                <w:i/>
              </w:rPr>
              <w:t>11a: P</w:t>
            </w:r>
            <w:r w:rsidRPr="0077776D">
              <w:rPr>
                <w:i/>
                <w:vertAlign w:val="subscript"/>
              </w:rPr>
              <w:t>0</w:t>
            </w:r>
          </w:p>
        </w:tc>
        <w:tc>
          <w:tcPr>
            <w:tcW w:w="990" w:type="dxa"/>
            <w:vAlign w:val="center"/>
          </w:tcPr>
          <w:p w:rsidR="00524E59" w:rsidRPr="0077776D" w:rsidRDefault="00C148AC" w:rsidP="007F6C2A">
            <w:pPr>
              <w:spacing w:line="480" w:lineRule="auto"/>
              <w:jc w:val="center"/>
              <w:rPr>
                <w:rFonts w:ascii="Times New Roman" w:eastAsia="Times New Roman" w:hAnsi="Times New Roman" w:cs="Times New Roman"/>
                <w:i/>
              </w:rPr>
            </w:pPr>
            <w:r w:rsidRPr="0077776D">
              <w:rPr>
                <w:i/>
              </w:rPr>
              <w:t>11b: L</w:t>
            </w:r>
            <w:r w:rsidRPr="0077776D">
              <w:rPr>
                <w:i/>
                <w:vertAlign w:val="subscript"/>
              </w:rPr>
              <w:t>q</w:t>
            </w:r>
          </w:p>
        </w:tc>
        <w:tc>
          <w:tcPr>
            <w:tcW w:w="1080" w:type="dxa"/>
            <w:vAlign w:val="center"/>
          </w:tcPr>
          <w:p w:rsidR="00524E59" w:rsidRPr="0077776D" w:rsidRDefault="00C148AC" w:rsidP="007F6C2A">
            <w:pPr>
              <w:spacing w:line="480" w:lineRule="auto"/>
              <w:jc w:val="center"/>
              <w:rPr>
                <w:rFonts w:ascii="Times New Roman" w:eastAsia="Times New Roman" w:hAnsi="Times New Roman" w:cs="Times New Roman"/>
                <w:i/>
              </w:rPr>
            </w:pPr>
            <w:r w:rsidRPr="0077776D">
              <w:rPr>
                <w:i/>
              </w:rPr>
              <w:t>11c: W</w:t>
            </w:r>
            <w:r w:rsidRPr="0077776D">
              <w:rPr>
                <w:i/>
                <w:vertAlign w:val="subscript"/>
              </w:rPr>
              <w:t>s</w:t>
            </w:r>
          </w:p>
        </w:tc>
        <w:tc>
          <w:tcPr>
            <w:tcW w:w="1260" w:type="dxa"/>
            <w:vAlign w:val="center"/>
          </w:tcPr>
          <w:p w:rsidR="00524E59" w:rsidRPr="0077776D" w:rsidRDefault="00C148AC" w:rsidP="007F6C2A">
            <w:pPr>
              <w:spacing w:line="480" w:lineRule="auto"/>
              <w:jc w:val="center"/>
              <w:rPr>
                <w:rFonts w:ascii="Times New Roman" w:eastAsia="Times New Roman" w:hAnsi="Times New Roman" w:cs="Times New Roman"/>
                <w:i/>
              </w:rPr>
            </w:pPr>
            <w:r w:rsidRPr="0077776D">
              <w:rPr>
                <w:i/>
              </w:rPr>
              <w:t>11d:L</w:t>
            </w:r>
            <w:r w:rsidRPr="0077776D">
              <w:rPr>
                <w:i/>
                <w:vertAlign w:val="subscript"/>
              </w:rPr>
              <w:t>qmax</w:t>
            </w:r>
          </w:p>
        </w:tc>
      </w:tr>
      <w:tr w:rsidR="00524E59" w:rsidTr="007F6C2A">
        <w:tc>
          <w:tcPr>
            <w:tcW w:w="1551" w:type="dxa"/>
            <w:vAlign w:val="center"/>
          </w:tcPr>
          <w:p w:rsidR="00524E59" w:rsidRDefault="00524E59" w:rsidP="007F6C2A">
            <w:pPr>
              <w:spacing w:line="48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Morning</w:t>
            </w:r>
          </w:p>
        </w:tc>
        <w:tc>
          <w:tcPr>
            <w:tcW w:w="561"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12</w:t>
            </w:r>
          </w:p>
        </w:tc>
        <w:tc>
          <w:tcPr>
            <w:tcW w:w="515"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15</w:t>
            </w:r>
          </w:p>
        </w:tc>
        <w:tc>
          <w:tcPr>
            <w:tcW w:w="512"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c>
          <w:tcPr>
            <w:tcW w:w="996"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.54</w:t>
            </w:r>
          </w:p>
        </w:tc>
        <w:tc>
          <w:tcPr>
            <w:tcW w:w="990"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.06</w:t>
            </w:r>
          </w:p>
        </w:tc>
        <w:tc>
          <w:tcPr>
            <w:tcW w:w="1080"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.05</w:t>
            </w:r>
          </w:p>
        </w:tc>
        <w:tc>
          <w:tcPr>
            <w:tcW w:w="1260"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r>
      <w:tr w:rsidR="00524E59" w:rsidTr="007F6C2A">
        <w:tc>
          <w:tcPr>
            <w:tcW w:w="1551" w:type="dxa"/>
            <w:vAlign w:val="center"/>
          </w:tcPr>
          <w:p w:rsidR="00524E59" w:rsidRDefault="00524E59" w:rsidP="007F6C2A">
            <w:pPr>
              <w:spacing w:line="48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Afternoon</w:t>
            </w:r>
          </w:p>
        </w:tc>
        <w:tc>
          <w:tcPr>
            <w:tcW w:w="561"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18</w:t>
            </w:r>
          </w:p>
        </w:tc>
        <w:tc>
          <w:tcPr>
            <w:tcW w:w="515"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20</w:t>
            </w:r>
          </w:p>
        </w:tc>
        <w:tc>
          <w:tcPr>
            <w:tcW w:w="512"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c>
          <w:tcPr>
            <w:tcW w:w="996"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.40</w:t>
            </w:r>
          </w:p>
        </w:tc>
        <w:tc>
          <w:tcPr>
            <w:tcW w:w="990"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.03</w:t>
            </w:r>
          </w:p>
        </w:tc>
        <w:tc>
          <w:tcPr>
            <w:tcW w:w="1080"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.05</w:t>
            </w:r>
          </w:p>
        </w:tc>
        <w:tc>
          <w:tcPr>
            <w:tcW w:w="1260"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r>
      <w:tr w:rsidR="00524E59" w:rsidTr="007F6C2A">
        <w:tc>
          <w:tcPr>
            <w:tcW w:w="1551" w:type="dxa"/>
            <w:vAlign w:val="center"/>
          </w:tcPr>
          <w:p w:rsidR="00524E59" w:rsidRDefault="00524E59" w:rsidP="007F6C2A">
            <w:pPr>
              <w:spacing w:line="48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Evening</w:t>
            </w:r>
          </w:p>
        </w:tc>
        <w:tc>
          <w:tcPr>
            <w:tcW w:w="561"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25</w:t>
            </w:r>
          </w:p>
        </w:tc>
        <w:tc>
          <w:tcPr>
            <w:tcW w:w="515"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30</w:t>
            </w:r>
          </w:p>
        </w:tc>
        <w:tc>
          <w:tcPr>
            <w:tcW w:w="512"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c>
          <w:tcPr>
            <w:tcW w:w="996"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.43</w:t>
            </w:r>
          </w:p>
        </w:tc>
        <w:tc>
          <w:tcPr>
            <w:tcW w:w="990"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.02</w:t>
            </w:r>
          </w:p>
        </w:tc>
        <w:tc>
          <w:tcPr>
            <w:tcW w:w="1080"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.03</w:t>
            </w:r>
          </w:p>
        </w:tc>
        <w:tc>
          <w:tcPr>
            <w:tcW w:w="1260" w:type="dxa"/>
            <w:vAlign w:val="center"/>
          </w:tcPr>
          <w:p w:rsidR="00524E59" w:rsidRDefault="00524E59" w:rsidP="007F6C2A">
            <w:pPr>
              <w:spacing w:line="48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r>
    </w:tbl>
    <w:p w:rsidR="009535B7" w:rsidRDefault="00927E24" w:rsidP="00524E59">
      <w:pPr>
        <w:pStyle w:val="NormalWeb"/>
        <w:spacing w:before="0" w:beforeAutospacing="0" w:after="0" w:afterAutospacing="0"/>
        <w:rPr>
          <w:bCs/>
        </w:rPr>
      </w:pPr>
      <w:r>
        <w:rPr>
          <w:bCs/>
        </w:rPr>
        <w:t>Cognitive Domain: Knowledge</w:t>
      </w:r>
    </w:p>
    <w:p w:rsidR="00524E59" w:rsidRDefault="00927E24" w:rsidP="00524E59">
      <w:pPr>
        <w:pStyle w:val="NormalWeb"/>
        <w:spacing w:before="0" w:beforeAutospacing="0" w:after="0" w:afterAutospacing="0"/>
        <w:rPr>
          <w:bCs/>
        </w:rPr>
      </w:pPr>
      <w:r>
        <w:rPr>
          <w:bCs/>
        </w:rPr>
        <w:t>Difficulty Level: Medium</w:t>
      </w:r>
    </w:p>
    <w:p w:rsidR="00524E59" w:rsidRDefault="00524E59" w:rsidP="00524E59">
      <w:pPr>
        <w:pStyle w:val="NormalWeb"/>
        <w:spacing w:before="0" w:beforeAutospacing="0" w:after="0" w:afterAutospacing="0"/>
        <w:rPr>
          <w:sz w:val="23"/>
          <w:szCs w:val="23"/>
        </w:rPr>
      </w:pPr>
    </w:p>
    <w:p w:rsidR="00524E59" w:rsidRPr="0039009E" w:rsidRDefault="00927E24" w:rsidP="00524E59">
      <w:pPr>
        <w:pStyle w:val="NormalWeb"/>
        <w:spacing w:before="0" w:beforeAutospacing="0" w:after="0" w:afterAutospacing="0"/>
        <w:rPr>
          <w:sz w:val="23"/>
          <w:szCs w:val="23"/>
        </w:rPr>
      </w:pPr>
      <w:r>
        <w:rPr>
          <w:sz w:val="23"/>
          <w:szCs w:val="23"/>
        </w:rPr>
        <w:t>1</w:t>
      </w:r>
      <w:r w:rsidR="00524E59">
        <w:rPr>
          <w:sz w:val="23"/>
          <w:szCs w:val="23"/>
        </w:rPr>
        <w:t>2. P</w:t>
      </w:r>
      <w:r w:rsidR="00524E59">
        <w:rPr>
          <w:sz w:val="23"/>
          <w:szCs w:val="23"/>
          <w:vertAlign w:val="subscript"/>
        </w:rPr>
        <w:t>0</w:t>
      </w:r>
      <w:r w:rsidR="00BB3FCD">
        <w:rPr>
          <w:sz w:val="23"/>
          <w:szCs w:val="23"/>
          <w:vertAlign w:val="subscript"/>
        </w:rPr>
        <w:t xml:space="preserve"> </w:t>
      </w:r>
      <w:r w:rsidR="00524E59">
        <w:rPr>
          <w:sz w:val="23"/>
          <w:szCs w:val="23"/>
        </w:rPr>
        <w:t xml:space="preserve">= .37; </w:t>
      </w:r>
      <w:r w:rsidR="00524E59">
        <w:t>L</w:t>
      </w:r>
      <w:r w:rsidR="00524E59">
        <w:rPr>
          <w:vertAlign w:val="subscript"/>
        </w:rPr>
        <w:t>q</w:t>
      </w:r>
      <w:r w:rsidR="00BB3FCD">
        <w:rPr>
          <w:vertAlign w:val="subscript"/>
        </w:rPr>
        <w:t xml:space="preserve"> </w:t>
      </w:r>
      <w:r w:rsidR="00524E59">
        <w:t>= 0; W</w:t>
      </w:r>
      <w:r w:rsidR="00524E59">
        <w:rPr>
          <w:vertAlign w:val="subscript"/>
        </w:rPr>
        <w:t>q</w:t>
      </w:r>
      <w:r w:rsidR="00BB3FCD">
        <w:rPr>
          <w:vertAlign w:val="subscript"/>
        </w:rPr>
        <w:t xml:space="preserve"> </w:t>
      </w:r>
      <w:r w:rsidR="00524E59">
        <w:t>=</w:t>
      </w:r>
      <w:r w:rsidR="00BB3FCD">
        <w:t xml:space="preserve"> </w:t>
      </w:r>
      <w:r w:rsidR="00524E59">
        <w:t>0; L</w:t>
      </w:r>
      <w:r w:rsidR="00524E59">
        <w:rPr>
          <w:vertAlign w:val="subscript"/>
        </w:rPr>
        <w:t>s</w:t>
      </w:r>
      <w:r w:rsidR="00BB3FCD">
        <w:rPr>
          <w:vertAlign w:val="subscript"/>
        </w:rPr>
        <w:t xml:space="preserve"> </w:t>
      </w:r>
      <w:r w:rsidR="00524E59">
        <w:t>=</w:t>
      </w:r>
      <w:r w:rsidR="00BB3FCD">
        <w:t xml:space="preserve"> </w:t>
      </w:r>
      <w:r w:rsidR="00524E59">
        <w:t>1; W</w:t>
      </w:r>
      <w:r w:rsidR="00524E59">
        <w:rPr>
          <w:vertAlign w:val="subscript"/>
        </w:rPr>
        <w:t xml:space="preserve">s </w:t>
      </w:r>
      <w:r w:rsidR="00524E59">
        <w:rPr>
          <w:sz w:val="23"/>
          <w:szCs w:val="23"/>
        </w:rPr>
        <w:t>=</w:t>
      </w:r>
      <w:r w:rsidR="00BB3FCD">
        <w:rPr>
          <w:sz w:val="23"/>
          <w:szCs w:val="23"/>
        </w:rPr>
        <w:t xml:space="preserve"> </w:t>
      </w:r>
      <w:r w:rsidR="00524E59">
        <w:rPr>
          <w:sz w:val="23"/>
          <w:szCs w:val="23"/>
        </w:rPr>
        <w:t>.13 minutes</w:t>
      </w:r>
    </w:p>
    <w:p w:rsidR="00BB3FCD" w:rsidRDefault="00927E24" w:rsidP="00524E59">
      <w:pPr>
        <w:pStyle w:val="NormalWeb"/>
        <w:spacing w:before="0" w:beforeAutospacing="0" w:after="0" w:afterAutospacing="0"/>
        <w:rPr>
          <w:bCs/>
        </w:rPr>
      </w:pPr>
      <w:r>
        <w:rPr>
          <w:bCs/>
        </w:rPr>
        <w:t>Cognitive Domain: Knowledge</w:t>
      </w:r>
    </w:p>
    <w:p w:rsidR="00524E59" w:rsidRDefault="00927E24" w:rsidP="00524E59">
      <w:pPr>
        <w:pStyle w:val="NormalWeb"/>
        <w:spacing w:before="0" w:beforeAutospacing="0" w:after="0" w:afterAutospacing="0"/>
        <w:rPr>
          <w:bCs/>
        </w:rPr>
      </w:pPr>
      <w:r>
        <w:rPr>
          <w:bCs/>
        </w:rPr>
        <w:lastRenderedPageBreak/>
        <w:t>Difficulty Level: Medium</w:t>
      </w:r>
    </w:p>
    <w:p w:rsidR="00524E59" w:rsidRPr="0039009E" w:rsidRDefault="00524E59" w:rsidP="00524E59">
      <w:pPr>
        <w:pStyle w:val="NormalWeb"/>
        <w:spacing w:before="0" w:beforeAutospacing="0" w:after="0" w:afterAutospacing="0"/>
        <w:rPr>
          <w:sz w:val="23"/>
          <w:szCs w:val="23"/>
        </w:rPr>
      </w:pPr>
    </w:p>
    <w:p w:rsidR="00524E59" w:rsidRPr="00D3651D" w:rsidRDefault="00927E24" w:rsidP="00524E59">
      <w:pPr>
        <w:pStyle w:val="NormalWeb"/>
        <w:spacing w:before="0" w:beforeAutospacing="0" w:after="0" w:afterAutospacing="0"/>
        <w:rPr>
          <w:sz w:val="23"/>
          <w:szCs w:val="23"/>
        </w:rPr>
      </w:pPr>
      <w:r>
        <w:rPr>
          <w:sz w:val="23"/>
          <w:szCs w:val="23"/>
        </w:rPr>
        <w:t>1</w:t>
      </w:r>
      <w:r w:rsidR="00524E59">
        <w:rPr>
          <w:sz w:val="23"/>
          <w:szCs w:val="23"/>
        </w:rPr>
        <w:t>3. P</w:t>
      </w:r>
      <w:r w:rsidR="00524E59">
        <w:rPr>
          <w:sz w:val="23"/>
          <w:szCs w:val="23"/>
          <w:vertAlign w:val="subscript"/>
        </w:rPr>
        <w:t>0</w:t>
      </w:r>
      <w:r w:rsidR="00BB3FCD">
        <w:rPr>
          <w:sz w:val="23"/>
          <w:szCs w:val="23"/>
          <w:vertAlign w:val="subscript"/>
        </w:rPr>
        <w:t xml:space="preserve"> </w:t>
      </w:r>
      <w:r w:rsidR="00524E59">
        <w:rPr>
          <w:sz w:val="23"/>
          <w:szCs w:val="23"/>
        </w:rPr>
        <w:t xml:space="preserve">= .06; </w:t>
      </w:r>
      <w:r w:rsidR="00524E59">
        <w:t>L</w:t>
      </w:r>
      <w:r w:rsidR="00524E59">
        <w:rPr>
          <w:vertAlign w:val="subscript"/>
        </w:rPr>
        <w:t>q</w:t>
      </w:r>
      <w:r w:rsidR="00BB3FCD">
        <w:rPr>
          <w:vertAlign w:val="subscript"/>
        </w:rPr>
        <w:t xml:space="preserve"> </w:t>
      </w:r>
      <w:r w:rsidR="00524E59">
        <w:t>= 0.76; W</w:t>
      </w:r>
      <w:r w:rsidR="00524E59">
        <w:rPr>
          <w:vertAlign w:val="subscript"/>
        </w:rPr>
        <w:t>q</w:t>
      </w:r>
      <w:r w:rsidR="00BB3FCD">
        <w:rPr>
          <w:vertAlign w:val="subscript"/>
        </w:rPr>
        <w:t xml:space="preserve"> </w:t>
      </w:r>
      <w:r w:rsidR="00524E59">
        <w:t>=</w:t>
      </w:r>
      <w:r w:rsidR="00BB3FCD">
        <w:t xml:space="preserve"> </w:t>
      </w:r>
      <w:r w:rsidR="00524E59">
        <w:t>0.09; L</w:t>
      </w:r>
      <w:r w:rsidR="00524E59">
        <w:rPr>
          <w:vertAlign w:val="subscript"/>
        </w:rPr>
        <w:t>s</w:t>
      </w:r>
      <w:r w:rsidR="00BB3FCD">
        <w:rPr>
          <w:vertAlign w:val="subscript"/>
        </w:rPr>
        <w:t xml:space="preserve"> </w:t>
      </w:r>
      <w:r w:rsidR="00524E59">
        <w:t>=</w:t>
      </w:r>
      <w:r w:rsidR="00BB3FCD">
        <w:t xml:space="preserve"> </w:t>
      </w:r>
      <w:r w:rsidR="00524E59">
        <w:t>3.42; W</w:t>
      </w:r>
      <w:r w:rsidR="00524E59">
        <w:rPr>
          <w:vertAlign w:val="subscript"/>
        </w:rPr>
        <w:t xml:space="preserve">s </w:t>
      </w:r>
      <w:r w:rsidR="00524E59">
        <w:rPr>
          <w:sz w:val="23"/>
          <w:szCs w:val="23"/>
        </w:rPr>
        <w:t>=</w:t>
      </w:r>
      <w:r w:rsidR="00BB3FCD">
        <w:rPr>
          <w:sz w:val="23"/>
          <w:szCs w:val="23"/>
        </w:rPr>
        <w:t xml:space="preserve"> </w:t>
      </w:r>
      <w:r w:rsidR="00524E59">
        <w:rPr>
          <w:sz w:val="23"/>
          <w:szCs w:val="23"/>
        </w:rPr>
        <w:t>.43</w:t>
      </w:r>
    </w:p>
    <w:p w:rsidR="00524E59" w:rsidRPr="0039009E" w:rsidRDefault="00524E59" w:rsidP="00524E59">
      <w:pPr>
        <w:pStyle w:val="NormalWeb"/>
        <w:spacing w:before="0" w:beforeAutospacing="0" w:after="0" w:afterAutospacing="0"/>
        <w:rPr>
          <w:sz w:val="23"/>
          <w:szCs w:val="23"/>
        </w:rPr>
      </w:pPr>
      <w:r>
        <w:rPr>
          <w:sz w:val="23"/>
          <w:szCs w:val="23"/>
        </w:rPr>
        <w:tab/>
        <w:t>Labor cost</w:t>
      </w:r>
      <w:r w:rsidR="00BB3FCD">
        <w:rPr>
          <w:sz w:val="23"/>
          <w:szCs w:val="23"/>
        </w:rPr>
        <w:t xml:space="preserve"> </w:t>
      </w:r>
      <w:r>
        <w:rPr>
          <w:sz w:val="23"/>
          <w:szCs w:val="23"/>
        </w:rPr>
        <w:t>=</w:t>
      </w:r>
      <w:r w:rsidR="00BB3FCD">
        <w:rPr>
          <w:sz w:val="23"/>
          <w:szCs w:val="23"/>
        </w:rPr>
        <w:t xml:space="preserve"> </w:t>
      </w:r>
      <w:r>
        <w:rPr>
          <w:sz w:val="23"/>
          <w:szCs w:val="23"/>
        </w:rPr>
        <w:t>$100</w:t>
      </w:r>
      <w:r w:rsidR="00BB3FCD">
        <w:rPr>
          <w:sz w:val="23"/>
          <w:szCs w:val="23"/>
        </w:rPr>
        <w:t xml:space="preserve"> </w:t>
      </w:r>
      <w:r>
        <w:rPr>
          <w:sz w:val="23"/>
          <w:szCs w:val="23"/>
        </w:rPr>
        <w:t>x</w:t>
      </w:r>
      <w:r w:rsidR="00BB3FCD">
        <w:rPr>
          <w:sz w:val="23"/>
          <w:szCs w:val="23"/>
        </w:rPr>
        <w:t xml:space="preserve"> </w:t>
      </w:r>
      <w:r>
        <w:rPr>
          <w:sz w:val="23"/>
          <w:szCs w:val="23"/>
        </w:rPr>
        <w:t>10</w:t>
      </w:r>
      <w:r w:rsidR="00BB3FCD">
        <w:rPr>
          <w:sz w:val="23"/>
          <w:szCs w:val="23"/>
        </w:rPr>
        <w:t xml:space="preserve"> </w:t>
      </w:r>
      <w:r>
        <w:rPr>
          <w:sz w:val="23"/>
          <w:szCs w:val="23"/>
        </w:rPr>
        <w:t>=</w:t>
      </w:r>
      <w:r w:rsidR="00BB3FCD">
        <w:rPr>
          <w:sz w:val="23"/>
          <w:szCs w:val="23"/>
        </w:rPr>
        <w:t xml:space="preserve"> </w:t>
      </w:r>
      <w:r>
        <w:rPr>
          <w:sz w:val="23"/>
          <w:szCs w:val="23"/>
        </w:rPr>
        <w:t>$1</w:t>
      </w:r>
      <w:r w:rsidR="00BB3FCD">
        <w:rPr>
          <w:sz w:val="23"/>
          <w:szCs w:val="23"/>
        </w:rPr>
        <w:t>,</w:t>
      </w:r>
      <w:r>
        <w:rPr>
          <w:sz w:val="23"/>
          <w:szCs w:val="23"/>
        </w:rPr>
        <w:t>000; Waiting cost</w:t>
      </w:r>
      <w:r w:rsidR="00BB3FCD">
        <w:rPr>
          <w:sz w:val="23"/>
          <w:szCs w:val="23"/>
        </w:rPr>
        <w:t xml:space="preserve"> </w:t>
      </w:r>
      <w:r>
        <w:rPr>
          <w:sz w:val="23"/>
          <w:szCs w:val="23"/>
        </w:rPr>
        <w:t>=</w:t>
      </w:r>
      <w:r w:rsidR="00BB3FCD">
        <w:rPr>
          <w:sz w:val="23"/>
          <w:szCs w:val="23"/>
        </w:rPr>
        <w:t xml:space="preserve"> </w:t>
      </w:r>
      <w:r>
        <w:rPr>
          <w:sz w:val="23"/>
          <w:szCs w:val="23"/>
        </w:rPr>
        <w:t>.43</w:t>
      </w:r>
      <w:r w:rsidR="00BB3FCD">
        <w:rPr>
          <w:sz w:val="23"/>
          <w:szCs w:val="23"/>
        </w:rPr>
        <w:t xml:space="preserve"> </w:t>
      </w:r>
      <w:r>
        <w:rPr>
          <w:sz w:val="23"/>
          <w:szCs w:val="23"/>
        </w:rPr>
        <w:t>x</w:t>
      </w:r>
      <w:r w:rsidR="00BB3FCD">
        <w:rPr>
          <w:sz w:val="23"/>
          <w:szCs w:val="23"/>
        </w:rPr>
        <w:t xml:space="preserve"> </w:t>
      </w:r>
      <w:r>
        <w:rPr>
          <w:sz w:val="23"/>
          <w:szCs w:val="23"/>
        </w:rPr>
        <w:t>10</w:t>
      </w:r>
      <w:r w:rsidR="00BB3FCD">
        <w:rPr>
          <w:sz w:val="23"/>
          <w:szCs w:val="23"/>
        </w:rPr>
        <w:t xml:space="preserve"> </w:t>
      </w:r>
      <w:r>
        <w:rPr>
          <w:sz w:val="23"/>
          <w:szCs w:val="23"/>
        </w:rPr>
        <w:t>x</w:t>
      </w:r>
      <w:r w:rsidR="00BB3FCD">
        <w:rPr>
          <w:sz w:val="23"/>
          <w:szCs w:val="23"/>
        </w:rPr>
        <w:t xml:space="preserve"> </w:t>
      </w:r>
      <w:r>
        <w:rPr>
          <w:sz w:val="23"/>
          <w:szCs w:val="23"/>
        </w:rPr>
        <w:t>8</w:t>
      </w:r>
      <w:r w:rsidR="00BB3FCD">
        <w:rPr>
          <w:sz w:val="23"/>
          <w:szCs w:val="23"/>
        </w:rPr>
        <w:t xml:space="preserve"> </w:t>
      </w:r>
      <w:r>
        <w:rPr>
          <w:sz w:val="23"/>
          <w:szCs w:val="23"/>
        </w:rPr>
        <w:t>x</w:t>
      </w:r>
      <w:r w:rsidR="00BB3FCD">
        <w:rPr>
          <w:sz w:val="23"/>
          <w:szCs w:val="23"/>
        </w:rPr>
        <w:t xml:space="preserve"> </w:t>
      </w:r>
      <w:r>
        <w:rPr>
          <w:sz w:val="23"/>
          <w:szCs w:val="23"/>
        </w:rPr>
        <w:t>150</w:t>
      </w:r>
      <w:r w:rsidR="00BB3FCD">
        <w:rPr>
          <w:sz w:val="23"/>
          <w:szCs w:val="23"/>
        </w:rPr>
        <w:t xml:space="preserve"> </w:t>
      </w:r>
      <w:r>
        <w:rPr>
          <w:sz w:val="23"/>
          <w:szCs w:val="23"/>
        </w:rPr>
        <w:t>=</w:t>
      </w:r>
      <w:r w:rsidR="00BB3FCD">
        <w:rPr>
          <w:sz w:val="23"/>
          <w:szCs w:val="23"/>
        </w:rPr>
        <w:t xml:space="preserve"> </w:t>
      </w:r>
      <w:r>
        <w:rPr>
          <w:sz w:val="23"/>
          <w:szCs w:val="23"/>
        </w:rPr>
        <w:t>$5</w:t>
      </w:r>
      <w:r w:rsidR="00BB3FCD">
        <w:rPr>
          <w:sz w:val="23"/>
          <w:szCs w:val="23"/>
        </w:rPr>
        <w:t>,</w:t>
      </w:r>
      <w:r>
        <w:rPr>
          <w:sz w:val="23"/>
          <w:szCs w:val="23"/>
        </w:rPr>
        <w:t>160; System cost</w:t>
      </w:r>
      <w:r w:rsidR="00BB3FCD">
        <w:rPr>
          <w:sz w:val="23"/>
          <w:szCs w:val="23"/>
        </w:rPr>
        <w:t xml:space="preserve"> </w:t>
      </w:r>
      <w:r>
        <w:rPr>
          <w:sz w:val="23"/>
          <w:szCs w:val="23"/>
        </w:rPr>
        <w:t>=</w:t>
      </w:r>
      <w:r w:rsidR="00BB3FCD">
        <w:rPr>
          <w:sz w:val="23"/>
          <w:szCs w:val="23"/>
        </w:rPr>
        <w:t xml:space="preserve"> </w:t>
      </w:r>
      <w:r>
        <w:rPr>
          <w:sz w:val="23"/>
          <w:szCs w:val="23"/>
        </w:rPr>
        <w:t>$6</w:t>
      </w:r>
      <w:r w:rsidR="00BB3FCD">
        <w:rPr>
          <w:sz w:val="23"/>
          <w:szCs w:val="23"/>
        </w:rPr>
        <w:t>,</w:t>
      </w:r>
      <w:r>
        <w:rPr>
          <w:sz w:val="23"/>
          <w:szCs w:val="23"/>
        </w:rPr>
        <w:t>160</w:t>
      </w:r>
    </w:p>
    <w:p w:rsidR="00BB3FCD" w:rsidRDefault="00927E24" w:rsidP="00524E59">
      <w:pPr>
        <w:pStyle w:val="NormalWeb"/>
        <w:spacing w:before="0" w:beforeAutospacing="0" w:after="0" w:afterAutospacing="0"/>
        <w:rPr>
          <w:bCs/>
        </w:rPr>
      </w:pPr>
      <w:r>
        <w:rPr>
          <w:bCs/>
        </w:rPr>
        <w:t>Cognitive Domain: Analysis</w:t>
      </w:r>
    </w:p>
    <w:p w:rsidR="00524E59" w:rsidRDefault="00927E24" w:rsidP="00524E59">
      <w:pPr>
        <w:pStyle w:val="NormalWeb"/>
        <w:spacing w:before="0" w:beforeAutospacing="0" w:after="0" w:afterAutospacing="0"/>
        <w:rPr>
          <w:bCs/>
        </w:rPr>
      </w:pPr>
      <w:r>
        <w:rPr>
          <w:bCs/>
        </w:rPr>
        <w:t>Difficulty Level: Medium</w:t>
      </w:r>
    </w:p>
    <w:p w:rsidR="00524E59" w:rsidRPr="0039009E" w:rsidRDefault="00524E59" w:rsidP="00524E59">
      <w:pPr>
        <w:pStyle w:val="NormalWeb"/>
        <w:spacing w:before="0" w:beforeAutospacing="0" w:after="0" w:afterAutospacing="0"/>
        <w:rPr>
          <w:sz w:val="23"/>
          <w:szCs w:val="23"/>
        </w:rPr>
      </w:pPr>
    </w:p>
    <w:p w:rsidR="00524E59" w:rsidRPr="00D3651D" w:rsidRDefault="00927E24" w:rsidP="00524E59">
      <w:pPr>
        <w:pStyle w:val="NormalWeb"/>
        <w:spacing w:before="0" w:beforeAutospacing="0" w:after="0" w:afterAutospacing="0"/>
        <w:rPr>
          <w:sz w:val="23"/>
          <w:szCs w:val="23"/>
        </w:rPr>
      </w:pPr>
      <w:r>
        <w:rPr>
          <w:sz w:val="23"/>
          <w:szCs w:val="23"/>
        </w:rPr>
        <w:t>1</w:t>
      </w:r>
      <w:r w:rsidR="00524E59">
        <w:rPr>
          <w:sz w:val="23"/>
          <w:szCs w:val="23"/>
        </w:rPr>
        <w:t>4a. P</w:t>
      </w:r>
      <w:r w:rsidR="00524E59">
        <w:rPr>
          <w:sz w:val="23"/>
          <w:szCs w:val="23"/>
          <w:vertAlign w:val="subscript"/>
        </w:rPr>
        <w:t>0</w:t>
      </w:r>
      <w:r w:rsidR="00BB3FCD">
        <w:rPr>
          <w:sz w:val="23"/>
          <w:szCs w:val="23"/>
          <w:vertAlign w:val="subscript"/>
        </w:rPr>
        <w:t xml:space="preserve"> </w:t>
      </w:r>
      <w:r w:rsidR="00524E59">
        <w:rPr>
          <w:sz w:val="23"/>
          <w:szCs w:val="23"/>
        </w:rPr>
        <w:t xml:space="preserve">= .13; </w:t>
      </w:r>
      <w:r w:rsidR="00524E59">
        <w:t>L</w:t>
      </w:r>
      <w:r w:rsidR="00524E59">
        <w:rPr>
          <w:vertAlign w:val="subscript"/>
        </w:rPr>
        <w:t>q</w:t>
      </w:r>
      <w:r w:rsidR="00524E59">
        <w:t>= 0.04; W</w:t>
      </w:r>
      <w:r w:rsidR="00524E59">
        <w:rPr>
          <w:vertAlign w:val="subscript"/>
        </w:rPr>
        <w:t>q</w:t>
      </w:r>
      <w:r w:rsidR="00BB3FCD">
        <w:rPr>
          <w:vertAlign w:val="subscript"/>
        </w:rPr>
        <w:t xml:space="preserve"> </w:t>
      </w:r>
      <w:r w:rsidR="00524E59">
        <w:t>=</w:t>
      </w:r>
      <w:r w:rsidR="00BB3FCD">
        <w:t xml:space="preserve"> </w:t>
      </w:r>
      <w:r w:rsidR="00524E59">
        <w:t>0.3 minutes; L</w:t>
      </w:r>
      <w:r w:rsidR="00524E59">
        <w:rPr>
          <w:vertAlign w:val="subscript"/>
        </w:rPr>
        <w:t>s</w:t>
      </w:r>
      <w:r w:rsidR="00BB3FCD">
        <w:rPr>
          <w:vertAlign w:val="subscript"/>
        </w:rPr>
        <w:t xml:space="preserve"> </w:t>
      </w:r>
      <w:r w:rsidR="00524E59">
        <w:t>=</w:t>
      </w:r>
      <w:r w:rsidR="00BB3FCD">
        <w:t xml:space="preserve"> </w:t>
      </w:r>
      <w:r w:rsidR="00524E59">
        <w:t>2.04; W</w:t>
      </w:r>
      <w:r w:rsidR="00524E59">
        <w:rPr>
          <w:vertAlign w:val="subscript"/>
        </w:rPr>
        <w:t xml:space="preserve">s </w:t>
      </w:r>
      <w:r w:rsidR="00524E59">
        <w:rPr>
          <w:sz w:val="23"/>
          <w:szCs w:val="23"/>
        </w:rPr>
        <w:t>=</w:t>
      </w:r>
      <w:r w:rsidR="00BB3FCD">
        <w:rPr>
          <w:sz w:val="23"/>
          <w:szCs w:val="23"/>
        </w:rPr>
        <w:t xml:space="preserve"> </w:t>
      </w:r>
      <w:r w:rsidR="00524E59">
        <w:rPr>
          <w:sz w:val="23"/>
          <w:szCs w:val="23"/>
        </w:rPr>
        <w:t>.25</w:t>
      </w:r>
    </w:p>
    <w:p w:rsidR="00524E59" w:rsidRPr="00D3651D" w:rsidRDefault="00524E59" w:rsidP="00524E59">
      <w:pPr>
        <w:pStyle w:val="NormalWeb"/>
        <w:spacing w:before="0" w:beforeAutospacing="0" w:after="0" w:afterAutospacing="0"/>
        <w:rPr>
          <w:sz w:val="23"/>
          <w:szCs w:val="23"/>
        </w:rPr>
      </w:pPr>
      <w:r>
        <w:rPr>
          <w:sz w:val="23"/>
          <w:szCs w:val="23"/>
        </w:rPr>
        <w:tab/>
        <w:t>Labor cost</w:t>
      </w:r>
      <w:r w:rsidR="00BB3FCD">
        <w:rPr>
          <w:sz w:val="23"/>
          <w:szCs w:val="23"/>
        </w:rPr>
        <w:t xml:space="preserve"> </w:t>
      </w:r>
      <w:r>
        <w:rPr>
          <w:sz w:val="23"/>
          <w:szCs w:val="23"/>
        </w:rPr>
        <w:t>=</w:t>
      </w:r>
      <w:r w:rsidR="00BB3FCD">
        <w:rPr>
          <w:sz w:val="23"/>
          <w:szCs w:val="23"/>
        </w:rPr>
        <w:t xml:space="preserve"> </w:t>
      </w:r>
      <w:r>
        <w:rPr>
          <w:sz w:val="23"/>
          <w:szCs w:val="23"/>
        </w:rPr>
        <w:t>$100</w:t>
      </w:r>
      <w:r w:rsidR="00BB3FCD">
        <w:rPr>
          <w:sz w:val="23"/>
          <w:szCs w:val="23"/>
        </w:rPr>
        <w:t xml:space="preserve"> </w:t>
      </w:r>
      <w:r>
        <w:rPr>
          <w:sz w:val="23"/>
          <w:szCs w:val="23"/>
        </w:rPr>
        <w:t>x</w:t>
      </w:r>
      <w:r w:rsidR="00BB3FCD">
        <w:rPr>
          <w:sz w:val="23"/>
          <w:szCs w:val="23"/>
        </w:rPr>
        <w:t xml:space="preserve"> </w:t>
      </w:r>
      <w:r>
        <w:rPr>
          <w:sz w:val="23"/>
          <w:szCs w:val="23"/>
        </w:rPr>
        <w:t>10</w:t>
      </w:r>
      <w:r w:rsidR="00BB3FCD">
        <w:rPr>
          <w:sz w:val="23"/>
          <w:szCs w:val="23"/>
        </w:rPr>
        <w:t xml:space="preserve"> </w:t>
      </w:r>
      <w:r>
        <w:rPr>
          <w:sz w:val="23"/>
          <w:szCs w:val="23"/>
        </w:rPr>
        <w:t>=</w:t>
      </w:r>
      <w:r w:rsidR="00BB3FCD">
        <w:rPr>
          <w:sz w:val="23"/>
          <w:szCs w:val="23"/>
        </w:rPr>
        <w:t xml:space="preserve"> </w:t>
      </w:r>
      <w:r>
        <w:rPr>
          <w:sz w:val="23"/>
          <w:szCs w:val="23"/>
        </w:rPr>
        <w:t>$1</w:t>
      </w:r>
      <w:r w:rsidR="00BB3FCD">
        <w:rPr>
          <w:sz w:val="23"/>
          <w:szCs w:val="23"/>
        </w:rPr>
        <w:t>,</w:t>
      </w:r>
      <w:r>
        <w:rPr>
          <w:sz w:val="23"/>
          <w:szCs w:val="23"/>
        </w:rPr>
        <w:t>000; Waiting cost</w:t>
      </w:r>
      <w:r w:rsidR="00BB3FCD">
        <w:rPr>
          <w:sz w:val="23"/>
          <w:szCs w:val="23"/>
        </w:rPr>
        <w:t xml:space="preserve"> </w:t>
      </w:r>
      <w:r>
        <w:rPr>
          <w:sz w:val="23"/>
          <w:szCs w:val="23"/>
        </w:rPr>
        <w:t>=</w:t>
      </w:r>
      <w:r w:rsidR="00BB3FCD">
        <w:rPr>
          <w:sz w:val="23"/>
          <w:szCs w:val="23"/>
        </w:rPr>
        <w:t xml:space="preserve"> </w:t>
      </w:r>
      <w:r>
        <w:rPr>
          <w:sz w:val="23"/>
          <w:szCs w:val="23"/>
        </w:rPr>
        <w:t>.25</w:t>
      </w:r>
      <w:r w:rsidR="00BB3FCD">
        <w:rPr>
          <w:sz w:val="23"/>
          <w:szCs w:val="23"/>
        </w:rPr>
        <w:t xml:space="preserve"> </w:t>
      </w:r>
      <w:r>
        <w:rPr>
          <w:sz w:val="23"/>
          <w:szCs w:val="23"/>
        </w:rPr>
        <w:t>x</w:t>
      </w:r>
      <w:r w:rsidR="00BB3FCD">
        <w:rPr>
          <w:sz w:val="23"/>
          <w:szCs w:val="23"/>
        </w:rPr>
        <w:t xml:space="preserve"> </w:t>
      </w:r>
      <w:r>
        <w:rPr>
          <w:sz w:val="23"/>
          <w:szCs w:val="23"/>
        </w:rPr>
        <w:t>10</w:t>
      </w:r>
      <w:r w:rsidR="00BB3FCD">
        <w:rPr>
          <w:sz w:val="23"/>
          <w:szCs w:val="23"/>
        </w:rPr>
        <w:t xml:space="preserve"> </w:t>
      </w:r>
      <w:r>
        <w:rPr>
          <w:sz w:val="23"/>
          <w:szCs w:val="23"/>
        </w:rPr>
        <w:t>x</w:t>
      </w:r>
      <w:r w:rsidR="00BB3FCD">
        <w:rPr>
          <w:sz w:val="23"/>
          <w:szCs w:val="23"/>
        </w:rPr>
        <w:t xml:space="preserve"> </w:t>
      </w:r>
      <w:r>
        <w:rPr>
          <w:sz w:val="23"/>
          <w:szCs w:val="23"/>
        </w:rPr>
        <w:t>8</w:t>
      </w:r>
      <w:r w:rsidR="00BB3FCD">
        <w:rPr>
          <w:sz w:val="23"/>
          <w:szCs w:val="23"/>
        </w:rPr>
        <w:t xml:space="preserve"> </w:t>
      </w:r>
      <w:r>
        <w:rPr>
          <w:sz w:val="23"/>
          <w:szCs w:val="23"/>
        </w:rPr>
        <w:t>x</w:t>
      </w:r>
      <w:r w:rsidR="00BB3FCD">
        <w:rPr>
          <w:sz w:val="23"/>
          <w:szCs w:val="23"/>
        </w:rPr>
        <w:t xml:space="preserve"> </w:t>
      </w:r>
      <w:r>
        <w:rPr>
          <w:sz w:val="23"/>
          <w:szCs w:val="23"/>
        </w:rPr>
        <w:t>150</w:t>
      </w:r>
      <w:r w:rsidR="00BB3FCD">
        <w:rPr>
          <w:sz w:val="23"/>
          <w:szCs w:val="23"/>
        </w:rPr>
        <w:t xml:space="preserve"> </w:t>
      </w:r>
      <w:r>
        <w:rPr>
          <w:sz w:val="23"/>
          <w:szCs w:val="23"/>
        </w:rPr>
        <w:t>=</w:t>
      </w:r>
      <w:r w:rsidR="00BB3FCD">
        <w:rPr>
          <w:sz w:val="23"/>
          <w:szCs w:val="23"/>
        </w:rPr>
        <w:t xml:space="preserve"> </w:t>
      </w:r>
      <w:r>
        <w:rPr>
          <w:sz w:val="23"/>
          <w:szCs w:val="23"/>
        </w:rPr>
        <w:t>$3</w:t>
      </w:r>
      <w:r w:rsidR="00BB3FCD">
        <w:rPr>
          <w:sz w:val="23"/>
          <w:szCs w:val="23"/>
        </w:rPr>
        <w:t>,</w:t>
      </w:r>
      <w:r>
        <w:rPr>
          <w:sz w:val="23"/>
          <w:szCs w:val="23"/>
        </w:rPr>
        <w:t>000; System cost</w:t>
      </w:r>
      <w:r w:rsidR="00BB3FCD">
        <w:rPr>
          <w:sz w:val="23"/>
          <w:szCs w:val="23"/>
        </w:rPr>
        <w:t xml:space="preserve"> </w:t>
      </w:r>
      <w:r>
        <w:rPr>
          <w:sz w:val="23"/>
          <w:szCs w:val="23"/>
        </w:rPr>
        <w:t>=</w:t>
      </w:r>
      <w:r w:rsidR="00BB3FCD">
        <w:rPr>
          <w:sz w:val="23"/>
          <w:szCs w:val="23"/>
        </w:rPr>
        <w:t xml:space="preserve"> </w:t>
      </w:r>
      <w:r>
        <w:rPr>
          <w:sz w:val="23"/>
          <w:szCs w:val="23"/>
        </w:rPr>
        <w:t>$4</w:t>
      </w:r>
      <w:r w:rsidR="00BB3FCD">
        <w:rPr>
          <w:sz w:val="23"/>
          <w:szCs w:val="23"/>
        </w:rPr>
        <w:t>,</w:t>
      </w:r>
      <w:r>
        <w:rPr>
          <w:sz w:val="23"/>
          <w:szCs w:val="23"/>
        </w:rPr>
        <w:t>000</w:t>
      </w:r>
    </w:p>
    <w:p w:rsidR="00524E59" w:rsidRPr="0039009E" w:rsidRDefault="00927E24" w:rsidP="00524E59">
      <w:pPr>
        <w:pStyle w:val="NormalWeb"/>
        <w:spacing w:before="0" w:beforeAutospacing="0" w:after="0" w:afterAutospacing="0"/>
        <w:rPr>
          <w:sz w:val="23"/>
          <w:szCs w:val="23"/>
        </w:rPr>
      </w:pPr>
      <w:r>
        <w:rPr>
          <w:sz w:val="23"/>
          <w:szCs w:val="23"/>
        </w:rPr>
        <w:t>1</w:t>
      </w:r>
      <w:r w:rsidR="00524E59">
        <w:rPr>
          <w:sz w:val="23"/>
          <w:szCs w:val="23"/>
        </w:rPr>
        <w:t>4b. The five</w:t>
      </w:r>
      <w:r w:rsidR="00BB3FCD">
        <w:rPr>
          <w:sz w:val="23"/>
          <w:szCs w:val="23"/>
        </w:rPr>
        <w:t>-</w:t>
      </w:r>
      <w:r w:rsidR="00524E59">
        <w:rPr>
          <w:sz w:val="23"/>
          <w:szCs w:val="23"/>
        </w:rPr>
        <w:t>dock system is less expensive than the four</w:t>
      </w:r>
      <w:r w:rsidR="00BB3FCD">
        <w:rPr>
          <w:sz w:val="23"/>
          <w:szCs w:val="23"/>
        </w:rPr>
        <w:t>-</w:t>
      </w:r>
      <w:r w:rsidR="00524E59">
        <w:rPr>
          <w:sz w:val="23"/>
          <w:szCs w:val="23"/>
        </w:rPr>
        <w:t>dock system.</w:t>
      </w:r>
    </w:p>
    <w:p w:rsidR="00BB3FCD" w:rsidRDefault="00927E24" w:rsidP="00524E59">
      <w:pPr>
        <w:pStyle w:val="NormalWeb"/>
        <w:spacing w:before="0" w:beforeAutospacing="0" w:after="0" w:afterAutospacing="0"/>
        <w:rPr>
          <w:bCs/>
        </w:rPr>
      </w:pPr>
      <w:r>
        <w:rPr>
          <w:bCs/>
        </w:rPr>
        <w:t>Cognitive Domain: Application</w:t>
      </w:r>
    </w:p>
    <w:p w:rsidR="00524E59" w:rsidRDefault="00927E24" w:rsidP="00524E59">
      <w:pPr>
        <w:pStyle w:val="NormalWeb"/>
        <w:spacing w:before="0" w:beforeAutospacing="0" w:after="0" w:afterAutospacing="0"/>
        <w:rPr>
          <w:bCs/>
        </w:rPr>
      </w:pPr>
      <w:r>
        <w:rPr>
          <w:bCs/>
        </w:rPr>
        <w:t>Difficulty Level: Hard</w:t>
      </w:r>
    </w:p>
    <w:p w:rsidR="00524E59" w:rsidRPr="0039009E" w:rsidRDefault="00524E59" w:rsidP="00524E59">
      <w:pPr>
        <w:pStyle w:val="NormalWeb"/>
        <w:spacing w:before="0" w:beforeAutospacing="0" w:after="0" w:afterAutospacing="0"/>
        <w:rPr>
          <w:sz w:val="23"/>
          <w:szCs w:val="23"/>
        </w:rPr>
      </w:pPr>
    </w:p>
    <w:p w:rsidR="00524E59" w:rsidRDefault="00927E24" w:rsidP="00524E59">
      <w:pPr>
        <w:pStyle w:val="NormalWeb"/>
        <w:spacing w:before="0" w:beforeAutospacing="0" w:after="0" w:afterAutospacing="0"/>
        <w:rPr>
          <w:sz w:val="23"/>
          <w:szCs w:val="23"/>
        </w:rPr>
      </w:pPr>
      <w:r>
        <w:rPr>
          <w:sz w:val="23"/>
          <w:szCs w:val="23"/>
        </w:rPr>
        <w:t>1</w:t>
      </w:r>
      <w:r w:rsidR="00524E59">
        <w:rPr>
          <w:sz w:val="23"/>
          <w:szCs w:val="23"/>
        </w:rPr>
        <w:t>5a. utilization</w:t>
      </w:r>
      <w:r w:rsidR="00BB3FCD">
        <w:rPr>
          <w:sz w:val="23"/>
          <w:szCs w:val="23"/>
        </w:rPr>
        <w:t xml:space="preserve"> </w:t>
      </w:r>
      <w:r w:rsidR="00524E59">
        <w:rPr>
          <w:sz w:val="23"/>
          <w:szCs w:val="23"/>
        </w:rPr>
        <w:t>=</w:t>
      </w:r>
      <w:r w:rsidR="00BB3FCD">
        <w:rPr>
          <w:sz w:val="23"/>
          <w:szCs w:val="23"/>
        </w:rPr>
        <w:t xml:space="preserve"> </w:t>
      </w:r>
      <w:r w:rsidR="00524E59">
        <w:rPr>
          <w:sz w:val="23"/>
          <w:szCs w:val="23"/>
        </w:rPr>
        <w:t>0.83</w:t>
      </w:r>
    </w:p>
    <w:p w:rsidR="00524E59" w:rsidRDefault="00927E24" w:rsidP="00524E59">
      <w:pPr>
        <w:pStyle w:val="NormalWeb"/>
        <w:spacing w:before="0" w:beforeAutospacing="0" w:after="0" w:afterAutospacing="0"/>
        <w:rPr>
          <w:sz w:val="23"/>
          <w:szCs w:val="23"/>
        </w:rPr>
      </w:pPr>
      <w:r>
        <w:rPr>
          <w:sz w:val="23"/>
          <w:szCs w:val="23"/>
        </w:rPr>
        <w:t>1</w:t>
      </w:r>
      <w:r w:rsidR="00524E59">
        <w:rPr>
          <w:sz w:val="23"/>
          <w:szCs w:val="23"/>
        </w:rPr>
        <w:t>5b. P</w:t>
      </w:r>
      <w:r w:rsidR="00524E59" w:rsidRPr="0039009E">
        <w:rPr>
          <w:sz w:val="23"/>
          <w:szCs w:val="23"/>
          <w:vertAlign w:val="subscript"/>
        </w:rPr>
        <w:t>0</w:t>
      </w:r>
      <w:r w:rsidR="00BB3FCD">
        <w:rPr>
          <w:sz w:val="23"/>
          <w:szCs w:val="23"/>
          <w:vertAlign w:val="subscript"/>
        </w:rPr>
        <w:t xml:space="preserve"> </w:t>
      </w:r>
      <w:r w:rsidR="00524E59">
        <w:rPr>
          <w:sz w:val="23"/>
          <w:szCs w:val="23"/>
        </w:rPr>
        <w:t>=</w:t>
      </w:r>
      <w:r w:rsidR="00BB3FCD">
        <w:rPr>
          <w:sz w:val="23"/>
          <w:szCs w:val="23"/>
        </w:rPr>
        <w:t xml:space="preserve"> </w:t>
      </w:r>
      <w:r w:rsidR="00524E59">
        <w:rPr>
          <w:sz w:val="23"/>
          <w:szCs w:val="23"/>
        </w:rPr>
        <w:t>0.04</w:t>
      </w:r>
    </w:p>
    <w:p w:rsidR="00524E59" w:rsidRDefault="00927E24" w:rsidP="00524E59">
      <w:pPr>
        <w:pStyle w:val="NormalWeb"/>
        <w:spacing w:before="0" w:beforeAutospacing="0" w:after="0" w:afterAutospacing="0"/>
        <w:rPr>
          <w:sz w:val="23"/>
          <w:szCs w:val="23"/>
        </w:rPr>
      </w:pPr>
      <w:r>
        <w:rPr>
          <w:sz w:val="23"/>
          <w:szCs w:val="23"/>
        </w:rPr>
        <w:t>1</w:t>
      </w:r>
      <w:r w:rsidR="00524E59">
        <w:rPr>
          <w:sz w:val="23"/>
          <w:szCs w:val="23"/>
        </w:rPr>
        <w:t>5c. L</w:t>
      </w:r>
      <w:r w:rsidR="00524E59" w:rsidRPr="0039009E">
        <w:rPr>
          <w:sz w:val="23"/>
          <w:szCs w:val="23"/>
          <w:vertAlign w:val="subscript"/>
        </w:rPr>
        <w:t>q</w:t>
      </w:r>
      <w:r w:rsidR="00BB3FCD">
        <w:rPr>
          <w:sz w:val="23"/>
          <w:szCs w:val="23"/>
          <w:vertAlign w:val="subscript"/>
        </w:rPr>
        <w:t xml:space="preserve"> </w:t>
      </w:r>
      <w:r w:rsidR="00524E59">
        <w:rPr>
          <w:sz w:val="23"/>
          <w:szCs w:val="23"/>
        </w:rPr>
        <w:t>=</w:t>
      </w:r>
      <w:r w:rsidR="00BB3FCD">
        <w:rPr>
          <w:sz w:val="23"/>
          <w:szCs w:val="23"/>
        </w:rPr>
        <w:t xml:space="preserve"> </w:t>
      </w:r>
      <w:r w:rsidR="00524E59">
        <w:rPr>
          <w:sz w:val="23"/>
          <w:szCs w:val="23"/>
        </w:rPr>
        <w:t>3.51</w:t>
      </w:r>
    </w:p>
    <w:p w:rsidR="00524E59" w:rsidRDefault="00927E24" w:rsidP="00524E59">
      <w:pPr>
        <w:pStyle w:val="NormalWeb"/>
        <w:spacing w:before="0" w:beforeAutospacing="0" w:after="0" w:afterAutospacing="0"/>
        <w:rPr>
          <w:sz w:val="23"/>
          <w:szCs w:val="23"/>
        </w:rPr>
      </w:pPr>
      <w:r>
        <w:rPr>
          <w:sz w:val="23"/>
          <w:szCs w:val="23"/>
        </w:rPr>
        <w:t>1</w:t>
      </w:r>
      <w:r w:rsidR="00524E59">
        <w:rPr>
          <w:sz w:val="23"/>
          <w:szCs w:val="23"/>
        </w:rPr>
        <w:t>5d. W</w:t>
      </w:r>
      <w:r w:rsidR="00524E59" w:rsidRPr="0039009E">
        <w:rPr>
          <w:sz w:val="23"/>
          <w:szCs w:val="23"/>
          <w:vertAlign w:val="subscript"/>
        </w:rPr>
        <w:t>q</w:t>
      </w:r>
      <w:r w:rsidR="00BB3FCD">
        <w:rPr>
          <w:sz w:val="23"/>
          <w:szCs w:val="23"/>
          <w:vertAlign w:val="subscript"/>
        </w:rPr>
        <w:t xml:space="preserve"> </w:t>
      </w:r>
      <w:r w:rsidR="00524E59">
        <w:rPr>
          <w:sz w:val="23"/>
          <w:szCs w:val="23"/>
        </w:rPr>
        <w:t>=</w:t>
      </w:r>
      <w:r w:rsidR="00BB3FCD">
        <w:rPr>
          <w:sz w:val="23"/>
          <w:szCs w:val="23"/>
        </w:rPr>
        <w:t xml:space="preserve"> </w:t>
      </w:r>
      <w:r w:rsidR="00524E59">
        <w:rPr>
          <w:sz w:val="23"/>
          <w:szCs w:val="23"/>
        </w:rPr>
        <w:t>0.07</w:t>
      </w:r>
    </w:p>
    <w:p w:rsidR="00524E59" w:rsidRDefault="00927E24" w:rsidP="00524E59">
      <w:pPr>
        <w:pStyle w:val="NormalWeb"/>
        <w:spacing w:before="0" w:beforeAutospacing="0" w:after="0" w:afterAutospacing="0"/>
        <w:rPr>
          <w:sz w:val="23"/>
          <w:szCs w:val="23"/>
        </w:rPr>
      </w:pPr>
      <w:r>
        <w:rPr>
          <w:sz w:val="23"/>
          <w:szCs w:val="23"/>
        </w:rPr>
        <w:t>1</w:t>
      </w:r>
      <w:r w:rsidR="00524E59">
        <w:rPr>
          <w:sz w:val="23"/>
          <w:szCs w:val="23"/>
        </w:rPr>
        <w:t>5e. W</w:t>
      </w:r>
      <w:r w:rsidR="00524E59" w:rsidRPr="0039009E">
        <w:rPr>
          <w:sz w:val="23"/>
          <w:szCs w:val="23"/>
          <w:vertAlign w:val="subscript"/>
        </w:rPr>
        <w:t>s</w:t>
      </w:r>
      <w:r w:rsidR="00BB3FCD">
        <w:rPr>
          <w:sz w:val="23"/>
          <w:szCs w:val="23"/>
          <w:vertAlign w:val="subscript"/>
        </w:rPr>
        <w:t xml:space="preserve"> </w:t>
      </w:r>
      <w:r w:rsidR="00524E59">
        <w:rPr>
          <w:sz w:val="23"/>
          <w:szCs w:val="23"/>
        </w:rPr>
        <w:t>=</w:t>
      </w:r>
      <w:r w:rsidR="00BB3FCD">
        <w:rPr>
          <w:sz w:val="23"/>
          <w:szCs w:val="23"/>
        </w:rPr>
        <w:t xml:space="preserve"> </w:t>
      </w:r>
      <w:r w:rsidR="00524E59">
        <w:rPr>
          <w:sz w:val="23"/>
          <w:szCs w:val="23"/>
        </w:rPr>
        <w:t>0.12</w:t>
      </w:r>
    </w:p>
    <w:p w:rsidR="00524E59" w:rsidRPr="0039009E" w:rsidRDefault="00927E24" w:rsidP="00524E59">
      <w:pPr>
        <w:pStyle w:val="NormalWeb"/>
        <w:spacing w:before="0" w:beforeAutospacing="0" w:after="0" w:afterAutospacing="0"/>
        <w:rPr>
          <w:sz w:val="23"/>
          <w:szCs w:val="23"/>
        </w:rPr>
      </w:pPr>
      <w:r>
        <w:rPr>
          <w:sz w:val="23"/>
          <w:szCs w:val="23"/>
        </w:rPr>
        <w:t>1</w:t>
      </w:r>
      <w:r w:rsidR="00524E59">
        <w:rPr>
          <w:sz w:val="23"/>
          <w:szCs w:val="23"/>
        </w:rPr>
        <w:t>5f. L</w:t>
      </w:r>
      <w:r w:rsidR="00524E59" w:rsidRPr="0039009E">
        <w:rPr>
          <w:sz w:val="23"/>
          <w:szCs w:val="23"/>
          <w:vertAlign w:val="subscript"/>
        </w:rPr>
        <w:t>s</w:t>
      </w:r>
      <w:r w:rsidR="00BB3FCD">
        <w:rPr>
          <w:sz w:val="23"/>
          <w:szCs w:val="23"/>
          <w:vertAlign w:val="subscript"/>
        </w:rPr>
        <w:t xml:space="preserve"> </w:t>
      </w:r>
      <w:r w:rsidR="00524E59">
        <w:rPr>
          <w:sz w:val="23"/>
          <w:szCs w:val="23"/>
        </w:rPr>
        <w:t>=</w:t>
      </w:r>
      <w:r w:rsidR="00BB3FCD">
        <w:rPr>
          <w:sz w:val="23"/>
          <w:szCs w:val="23"/>
        </w:rPr>
        <w:t xml:space="preserve"> </w:t>
      </w:r>
      <w:r w:rsidR="00524E59">
        <w:rPr>
          <w:sz w:val="23"/>
          <w:szCs w:val="23"/>
        </w:rPr>
        <w:t>6.01</w:t>
      </w:r>
    </w:p>
    <w:p w:rsidR="00BB3FCD" w:rsidRDefault="00927E24" w:rsidP="00524E59">
      <w:pPr>
        <w:pStyle w:val="NormalWeb"/>
        <w:spacing w:before="0" w:beforeAutospacing="0" w:after="0" w:afterAutospacing="0"/>
        <w:rPr>
          <w:bCs/>
        </w:rPr>
      </w:pPr>
      <w:r>
        <w:rPr>
          <w:bCs/>
        </w:rPr>
        <w:t>Cognitive Domain: Knowledge</w:t>
      </w:r>
    </w:p>
    <w:p w:rsidR="00524E59" w:rsidRDefault="00927E24" w:rsidP="00524E59">
      <w:pPr>
        <w:pStyle w:val="NormalWeb"/>
        <w:spacing w:before="0" w:beforeAutospacing="0" w:after="0" w:afterAutospacing="0"/>
        <w:rPr>
          <w:bCs/>
        </w:rPr>
      </w:pPr>
      <w:r>
        <w:rPr>
          <w:bCs/>
        </w:rPr>
        <w:t>Difficulty Level: Medium</w:t>
      </w:r>
    </w:p>
    <w:p w:rsidR="00524E59" w:rsidRPr="0039009E" w:rsidRDefault="00524E59" w:rsidP="00524E59">
      <w:pPr>
        <w:pStyle w:val="NormalWeb"/>
        <w:spacing w:before="0" w:beforeAutospacing="0" w:after="0" w:afterAutospacing="0"/>
        <w:rPr>
          <w:sz w:val="23"/>
          <w:szCs w:val="23"/>
        </w:rPr>
      </w:pPr>
    </w:p>
    <w:p w:rsidR="00524E59" w:rsidRPr="0039009E" w:rsidRDefault="00927E24" w:rsidP="00524E59">
      <w:pPr>
        <w:pStyle w:val="NormalWeb"/>
        <w:spacing w:before="0" w:beforeAutospacing="0" w:after="0" w:afterAutospacing="0"/>
        <w:rPr>
          <w:sz w:val="23"/>
          <w:szCs w:val="23"/>
        </w:rPr>
      </w:pPr>
      <w:r>
        <w:rPr>
          <w:sz w:val="23"/>
          <w:szCs w:val="23"/>
        </w:rPr>
        <w:t>1</w:t>
      </w:r>
      <w:r w:rsidR="00524E59">
        <w:rPr>
          <w:sz w:val="23"/>
          <w:szCs w:val="23"/>
        </w:rPr>
        <w:t>6. W</w:t>
      </w:r>
      <w:r w:rsidR="00524E59" w:rsidRPr="0039009E">
        <w:rPr>
          <w:sz w:val="23"/>
          <w:szCs w:val="23"/>
          <w:vertAlign w:val="subscript"/>
        </w:rPr>
        <w:t>s</w:t>
      </w:r>
      <w:r w:rsidR="00BB3FCD">
        <w:rPr>
          <w:sz w:val="23"/>
          <w:szCs w:val="23"/>
          <w:vertAlign w:val="subscript"/>
        </w:rPr>
        <w:t xml:space="preserve"> </w:t>
      </w:r>
      <w:r w:rsidR="00524E59">
        <w:rPr>
          <w:sz w:val="23"/>
          <w:szCs w:val="23"/>
        </w:rPr>
        <w:t>=</w:t>
      </w:r>
      <w:r w:rsidR="00BB3FCD">
        <w:rPr>
          <w:sz w:val="23"/>
          <w:szCs w:val="23"/>
        </w:rPr>
        <w:t xml:space="preserve"> </w:t>
      </w:r>
      <w:r w:rsidR="00524E59">
        <w:rPr>
          <w:sz w:val="23"/>
          <w:szCs w:val="23"/>
        </w:rPr>
        <w:t xml:space="preserve">4.71; </w:t>
      </w:r>
      <w:r w:rsidR="00BB3FCD">
        <w:rPr>
          <w:sz w:val="23"/>
          <w:szCs w:val="23"/>
        </w:rPr>
        <w:t>c</w:t>
      </w:r>
      <w:r w:rsidR="00524E59">
        <w:rPr>
          <w:sz w:val="23"/>
          <w:szCs w:val="23"/>
        </w:rPr>
        <w:t xml:space="preserve">ost of labor and waiting is </w:t>
      </w:r>
      <w:r w:rsidR="00BB3FCD">
        <w:rPr>
          <w:sz w:val="23"/>
          <w:szCs w:val="23"/>
        </w:rPr>
        <w:t>$</w:t>
      </w:r>
      <w:r w:rsidR="00524E59">
        <w:rPr>
          <w:sz w:val="23"/>
          <w:szCs w:val="23"/>
        </w:rPr>
        <w:t>87.63 for one technician</w:t>
      </w:r>
      <w:r w:rsidR="00BB3FCD">
        <w:rPr>
          <w:sz w:val="23"/>
          <w:szCs w:val="23"/>
        </w:rPr>
        <w:t>.</w:t>
      </w:r>
    </w:p>
    <w:p w:rsidR="00524E59" w:rsidRPr="00D3651D" w:rsidRDefault="00524E59" w:rsidP="00524E59">
      <w:pPr>
        <w:pStyle w:val="NormalWeb"/>
        <w:spacing w:before="0" w:beforeAutospacing="0" w:after="0" w:afterAutospacing="0"/>
        <w:rPr>
          <w:sz w:val="23"/>
          <w:szCs w:val="23"/>
        </w:rPr>
      </w:pPr>
      <w:r>
        <w:rPr>
          <w:sz w:val="23"/>
          <w:szCs w:val="23"/>
        </w:rPr>
        <w:t>W</w:t>
      </w:r>
      <w:r w:rsidRPr="0039009E">
        <w:rPr>
          <w:sz w:val="23"/>
          <w:szCs w:val="23"/>
          <w:vertAlign w:val="subscript"/>
        </w:rPr>
        <w:t>s</w:t>
      </w:r>
      <w:r w:rsidR="00BB3FCD">
        <w:rPr>
          <w:sz w:val="23"/>
          <w:szCs w:val="23"/>
          <w:vertAlign w:val="subscript"/>
        </w:rPr>
        <w:t xml:space="preserve"> </w:t>
      </w:r>
      <w:r>
        <w:rPr>
          <w:sz w:val="23"/>
          <w:szCs w:val="23"/>
        </w:rPr>
        <w:t>=</w:t>
      </w:r>
      <w:r w:rsidR="00BB3FCD">
        <w:rPr>
          <w:sz w:val="23"/>
          <w:szCs w:val="23"/>
        </w:rPr>
        <w:t xml:space="preserve"> </w:t>
      </w:r>
      <w:r>
        <w:rPr>
          <w:sz w:val="23"/>
          <w:szCs w:val="23"/>
        </w:rPr>
        <w:t xml:space="preserve">3.1; </w:t>
      </w:r>
      <w:r w:rsidR="00BB3FCD">
        <w:rPr>
          <w:sz w:val="23"/>
          <w:szCs w:val="23"/>
        </w:rPr>
        <w:t>c</w:t>
      </w:r>
      <w:r>
        <w:rPr>
          <w:sz w:val="23"/>
          <w:szCs w:val="23"/>
        </w:rPr>
        <w:t xml:space="preserve">ost of labor and waiting is </w:t>
      </w:r>
      <w:r w:rsidR="00BB3FCD">
        <w:rPr>
          <w:sz w:val="23"/>
          <w:szCs w:val="23"/>
        </w:rPr>
        <w:t>$</w:t>
      </w:r>
      <w:r>
        <w:rPr>
          <w:sz w:val="23"/>
          <w:szCs w:val="23"/>
        </w:rPr>
        <w:t>63.69 for two technicians; hence</w:t>
      </w:r>
      <w:r w:rsidR="00BB3FCD">
        <w:rPr>
          <w:sz w:val="23"/>
          <w:szCs w:val="23"/>
        </w:rPr>
        <w:t>,</w:t>
      </w:r>
      <w:r>
        <w:rPr>
          <w:sz w:val="23"/>
          <w:szCs w:val="23"/>
        </w:rPr>
        <w:t xml:space="preserve"> hire a second tech</w:t>
      </w:r>
      <w:r w:rsidR="00BB3FCD">
        <w:rPr>
          <w:sz w:val="23"/>
          <w:szCs w:val="23"/>
        </w:rPr>
        <w:t>.</w:t>
      </w:r>
    </w:p>
    <w:p w:rsidR="00BB3FCD" w:rsidRDefault="00927E24" w:rsidP="00524E59">
      <w:pPr>
        <w:pStyle w:val="NormalWeb"/>
        <w:spacing w:before="0" w:beforeAutospacing="0" w:after="0" w:afterAutospacing="0"/>
        <w:rPr>
          <w:bCs/>
        </w:rPr>
      </w:pPr>
      <w:r>
        <w:rPr>
          <w:bCs/>
        </w:rPr>
        <w:t>Cognitive Domain: Application</w:t>
      </w:r>
    </w:p>
    <w:p w:rsidR="00524E59" w:rsidRDefault="00927E24" w:rsidP="00524E59">
      <w:pPr>
        <w:pStyle w:val="NormalWeb"/>
        <w:spacing w:before="0" w:beforeAutospacing="0" w:after="0" w:afterAutospacing="0"/>
        <w:rPr>
          <w:bCs/>
        </w:rPr>
      </w:pPr>
      <w:r>
        <w:rPr>
          <w:bCs/>
        </w:rPr>
        <w:t>Difficulty Level: Hard</w:t>
      </w:r>
    </w:p>
    <w:p w:rsidR="00524E59" w:rsidRPr="0039009E" w:rsidRDefault="00524E59" w:rsidP="00524E59">
      <w:pPr>
        <w:pStyle w:val="NormalWeb"/>
        <w:spacing w:before="0" w:beforeAutospacing="0" w:after="0" w:afterAutospacing="0"/>
        <w:rPr>
          <w:sz w:val="23"/>
          <w:szCs w:val="23"/>
        </w:rPr>
      </w:pPr>
    </w:p>
    <w:p w:rsidR="00524E59" w:rsidRPr="00D3651D" w:rsidRDefault="00927E24" w:rsidP="00524E59">
      <w:pPr>
        <w:pStyle w:val="NormalWeb"/>
        <w:spacing w:before="0" w:beforeAutospacing="0" w:after="0" w:afterAutospacing="0"/>
        <w:rPr>
          <w:sz w:val="23"/>
          <w:szCs w:val="23"/>
        </w:rPr>
      </w:pPr>
      <w:r>
        <w:rPr>
          <w:sz w:val="23"/>
          <w:szCs w:val="23"/>
        </w:rPr>
        <w:t>1</w:t>
      </w:r>
      <w:r w:rsidR="00524E59">
        <w:rPr>
          <w:sz w:val="23"/>
          <w:szCs w:val="23"/>
        </w:rPr>
        <w:t>7. W</w:t>
      </w:r>
      <w:r w:rsidR="00524E59" w:rsidRPr="00D3651D">
        <w:rPr>
          <w:sz w:val="23"/>
          <w:szCs w:val="23"/>
          <w:vertAlign w:val="subscript"/>
        </w:rPr>
        <w:t>s</w:t>
      </w:r>
      <w:r w:rsidR="00BB3FCD">
        <w:rPr>
          <w:sz w:val="23"/>
          <w:szCs w:val="23"/>
          <w:vertAlign w:val="subscript"/>
        </w:rPr>
        <w:t xml:space="preserve"> </w:t>
      </w:r>
      <w:r w:rsidR="00524E59">
        <w:rPr>
          <w:sz w:val="23"/>
          <w:szCs w:val="23"/>
        </w:rPr>
        <w:t>=</w:t>
      </w:r>
      <w:r w:rsidR="00BB3FCD">
        <w:rPr>
          <w:sz w:val="23"/>
          <w:szCs w:val="23"/>
        </w:rPr>
        <w:t xml:space="preserve"> </w:t>
      </w:r>
      <w:r w:rsidR="00524E59">
        <w:rPr>
          <w:sz w:val="23"/>
          <w:szCs w:val="23"/>
        </w:rPr>
        <w:t xml:space="preserve">3.98; </w:t>
      </w:r>
      <w:r w:rsidR="00BB3FCD">
        <w:rPr>
          <w:sz w:val="23"/>
          <w:szCs w:val="23"/>
        </w:rPr>
        <w:t>c</w:t>
      </w:r>
      <w:r w:rsidR="00524E59">
        <w:rPr>
          <w:sz w:val="23"/>
          <w:szCs w:val="23"/>
        </w:rPr>
        <w:t xml:space="preserve">ost of labor and waiting is </w:t>
      </w:r>
      <w:r w:rsidR="00BB3FCD">
        <w:rPr>
          <w:sz w:val="23"/>
          <w:szCs w:val="23"/>
        </w:rPr>
        <w:t>$</w:t>
      </w:r>
      <w:r w:rsidR="00524E59">
        <w:rPr>
          <w:sz w:val="23"/>
          <w:szCs w:val="23"/>
        </w:rPr>
        <w:t>141.38 for one technician</w:t>
      </w:r>
      <w:r w:rsidR="00BB3FCD">
        <w:rPr>
          <w:sz w:val="23"/>
          <w:szCs w:val="23"/>
        </w:rPr>
        <w:t>.</w:t>
      </w:r>
    </w:p>
    <w:p w:rsidR="00524E59" w:rsidRPr="00D3651D" w:rsidRDefault="00524E59" w:rsidP="00524E59">
      <w:pPr>
        <w:pStyle w:val="NormalWeb"/>
        <w:spacing w:before="0" w:beforeAutospacing="0" w:after="0" w:afterAutospacing="0"/>
        <w:rPr>
          <w:sz w:val="23"/>
          <w:szCs w:val="23"/>
        </w:rPr>
      </w:pPr>
      <w:r>
        <w:rPr>
          <w:sz w:val="23"/>
          <w:szCs w:val="23"/>
        </w:rPr>
        <w:t>W</w:t>
      </w:r>
      <w:r w:rsidRPr="00D3651D">
        <w:rPr>
          <w:sz w:val="23"/>
          <w:szCs w:val="23"/>
          <w:vertAlign w:val="subscript"/>
        </w:rPr>
        <w:t>s</w:t>
      </w:r>
      <w:r w:rsidR="00BB3FCD">
        <w:rPr>
          <w:sz w:val="23"/>
          <w:szCs w:val="23"/>
          <w:vertAlign w:val="subscript"/>
        </w:rPr>
        <w:t xml:space="preserve"> </w:t>
      </w:r>
      <w:r>
        <w:rPr>
          <w:sz w:val="23"/>
          <w:szCs w:val="23"/>
        </w:rPr>
        <w:t>=</w:t>
      </w:r>
      <w:r w:rsidR="00BB3FCD">
        <w:rPr>
          <w:sz w:val="23"/>
          <w:szCs w:val="23"/>
        </w:rPr>
        <w:t xml:space="preserve"> </w:t>
      </w:r>
      <w:r>
        <w:rPr>
          <w:sz w:val="23"/>
          <w:szCs w:val="23"/>
        </w:rPr>
        <w:t xml:space="preserve">2.17; </w:t>
      </w:r>
      <w:r w:rsidR="00BB3FCD">
        <w:rPr>
          <w:sz w:val="23"/>
          <w:szCs w:val="23"/>
        </w:rPr>
        <w:t>c</w:t>
      </w:r>
      <w:r>
        <w:rPr>
          <w:sz w:val="23"/>
          <w:szCs w:val="23"/>
        </w:rPr>
        <w:t xml:space="preserve">ost of labor and waiting is </w:t>
      </w:r>
      <w:r w:rsidR="00BB3FCD">
        <w:rPr>
          <w:sz w:val="23"/>
          <w:szCs w:val="23"/>
        </w:rPr>
        <w:t>$</w:t>
      </w:r>
      <w:r>
        <w:rPr>
          <w:sz w:val="23"/>
          <w:szCs w:val="23"/>
        </w:rPr>
        <w:t>80.32 for two technicians; hence</w:t>
      </w:r>
      <w:r w:rsidR="00BB3FCD">
        <w:rPr>
          <w:sz w:val="23"/>
          <w:szCs w:val="23"/>
        </w:rPr>
        <w:t>,</w:t>
      </w:r>
      <w:r>
        <w:rPr>
          <w:sz w:val="23"/>
          <w:szCs w:val="23"/>
        </w:rPr>
        <w:t xml:space="preserve"> hire a second tech</w:t>
      </w:r>
      <w:r w:rsidR="00BB3FCD">
        <w:rPr>
          <w:sz w:val="23"/>
          <w:szCs w:val="23"/>
        </w:rPr>
        <w:t>.</w:t>
      </w:r>
    </w:p>
    <w:p w:rsidR="00BB3FCD" w:rsidRDefault="00927E24" w:rsidP="00524E59">
      <w:pPr>
        <w:pStyle w:val="NormalWeb"/>
        <w:spacing w:before="0" w:beforeAutospacing="0" w:after="0" w:afterAutospacing="0"/>
        <w:rPr>
          <w:bCs/>
        </w:rPr>
      </w:pPr>
      <w:r>
        <w:rPr>
          <w:bCs/>
        </w:rPr>
        <w:t>Cognitive Domain: Application</w:t>
      </w:r>
    </w:p>
    <w:p w:rsidR="00524E59" w:rsidRDefault="00927E24" w:rsidP="00524E59">
      <w:pPr>
        <w:pStyle w:val="NormalWeb"/>
        <w:spacing w:before="0" w:beforeAutospacing="0" w:after="0" w:afterAutospacing="0"/>
        <w:rPr>
          <w:bCs/>
        </w:rPr>
      </w:pPr>
      <w:r>
        <w:rPr>
          <w:bCs/>
        </w:rPr>
        <w:t>Difficulty Level: Hard</w:t>
      </w:r>
    </w:p>
    <w:p w:rsidR="00524E59" w:rsidRPr="0039009E" w:rsidRDefault="00524E59" w:rsidP="00524E59">
      <w:pPr>
        <w:pStyle w:val="NormalWeb"/>
        <w:spacing w:before="0" w:beforeAutospacing="0" w:after="0" w:afterAutospacing="0"/>
        <w:rPr>
          <w:sz w:val="23"/>
          <w:szCs w:val="23"/>
        </w:rPr>
      </w:pPr>
    </w:p>
    <w:p w:rsidR="00524E59" w:rsidRPr="00D3651D" w:rsidRDefault="00927E24" w:rsidP="00524E59">
      <w:pPr>
        <w:pStyle w:val="NormalWeb"/>
        <w:spacing w:before="0" w:beforeAutospacing="0" w:after="0" w:afterAutospacing="0"/>
        <w:rPr>
          <w:sz w:val="23"/>
          <w:szCs w:val="23"/>
        </w:rPr>
      </w:pPr>
      <w:r>
        <w:rPr>
          <w:sz w:val="23"/>
          <w:szCs w:val="23"/>
        </w:rPr>
        <w:t>1</w:t>
      </w:r>
      <w:r w:rsidR="00524E59">
        <w:rPr>
          <w:sz w:val="23"/>
          <w:szCs w:val="23"/>
        </w:rPr>
        <w:t>8. W</w:t>
      </w:r>
      <w:r w:rsidR="00524E59" w:rsidRPr="00D3651D">
        <w:rPr>
          <w:sz w:val="23"/>
          <w:szCs w:val="23"/>
          <w:vertAlign w:val="subscript"/>
        </w:rPr>
        <w:t>s</w:t>
      </w:r>
      <w:r w:rsidR="00BB3FCD">
        <w:rPr>
          <w:sz w:val="23"/>
          <w:szCs w:val="23"/>
          <w:vertAlign w:val="subscript"/>
        </w:rPr>
        <w:t xml:space="preserve"> </w:t>
      </w:r>
      <w:r w:rsidR="00524E59">
        <w:rPr>
          <w:sz w:val="23"/>
          <w:szCs w:val="23"/>
        </w:rPr>
        <w:t>=</w:t>
      </w:r>
      <w:r w:rsidR="00BB3FCD">
        <w:rPr>
          <w:sz w:val="23"/>
          <w:szCs w:val="23"/>
        </w:rPr>
        <w:t xml:space="preserve"> </w:t>
      </w:r>
      <w:r w:rsidR="00524E59">
        <w:rPr>
          <w:sz w:val="23"/>
          <w:szCs w:val="23"/>
        </w:rPr>
        <w:t xml:space="preserve">0.17; </w:t>
      </w:r>
      <w:r w:rsidR="00BB3FCD">
        <w:rPr>
          <w:sz w:val="23"/>
          <w:szCs w:val="23"/>
        </w:rPr>
        <w:t>c</w:t>
      </w:r>
      <w:r w:rsidR="00524E59">
        <w:rPr>
          <w:sz w:val="23"/>
          <w:szCs w:val="23"/>
        </w:rPr>
        <w:t xml:space="preserve">ost of labor and waiting is </w:t>
      </w:r>
      <w:r w:rsidR="00BB3FCD">
        <w:rPr>
          <w:sz w:val="23"/>
          <w:szCs w:val="23"/>
        </w:rPr>
        <w:t>$</w:t>
      </w:r>
      <w:r w:rsidR="00524E59">
        <w:rPr>
          <w:sz w:val="23"/>
          <w:szCs w:val="23"/>
        </w:rPr>
        <w:t>142.22 for four clerks</w:t>
      </w:r>
      <w:r w:rsidR="00BB3FCD">
        <w:rPr>
          <w:sz w:val="23"/>
          <w:szCs w:val="23"/>
        </w:rPr>
        <w:t>.</w:t>
      </w:r>
    </w:p>
    <w:p w:rsidR="00524E59" w:rsidRPr="00D3651D" w:rsidRDefault="00524E59" w:rsidP="00524E59">
      <w:pPr>
        <w:pStyle w:val="NormalWeb"/>
        <w:spacing w:before="0" w:beforeAutospacing="0" w:after="0" w:afterAutospacing="0"/>
        <w:rPr>
          <w:sz w:val="23"/>
          <w:szCs w:val="23"/>
        </w:rPr>
      </w:pPr>
      <w:r>
        <w:rPr>
          <w:sz w:val="23"/>
          <w:szCs w:val="23"/>
        </w:rPr>
        <w:t>W</w:t>
      </w:r>
      <w:r w:rsidRPr="00D3651D">
        <w:rPr>
          <w:sz w:val="23"/>
          <w:szCs w:val="23"/>
          <w:vertAlign w:val="subscript"/>
        </w:rPr>
        <w:t>s</w:t>
      </w:r>
      <w:r w:rsidR="00BB3FCD">
        <w:rPr>
          <w:sz w:val="23"/>
          <w:szCs w:val="23"/>
          <w:vertAlign w:val="subscript"/>
        </w:rPr>
        <w:t xml:space="preserve"> </w:t>
      </w:r>
      <w:r>
        <w:rPr>
          <w:sz w:val="23"/>
          <w:szCs w:val="23"/>
        </w:rPr>
        <w:t>=</w:t>
      </w:r>
      <w:r w:rsidR="00BB3FCD">
        <w:rPr>
          <w:sz w:val="23"/>
          <w:szCs w:val="23"/>
        </w:rPr>
        <w:t xml:space="preserve"> </w:t>
      </w:r>
      <w:r>
        <w:rPr>
          <w:sz w:val="23"/>
          <w:szCs w:val="23"/>
        </w:rPr>
        <w:t xml:space="preserve">0.1; </w:t>
      </w:r>
      <w:r w:rsidR="00BB3FCD">
        <w:rPr>
          <w:sz w:val="23"/>
          <w:szCs w:val="23"/>
        </w:rPr>
        <w:t>c</w:t>
      </w:r>
      <w:r>
        <w:rPr>
          <w:sz w:val="23"/>
          <w:szCs w:val="23"/>
        </w:rPr>
        <w:t xml:space="preserve">ost of labor and waiting is </w:t>
      </w:r>
      <w:r w:rsidR="00BB3FCD">
        <w:rPr>
          <w:sz w:val="23"/>
          <w:szCs w:val="23"/>
        </w:rPr>
        <w:t>$</w:t>
      </w:r>
      <w:r>
        <w:rPr>
          <w:sz w:val="23"/>
          <w:szCs w:val="23"/>
        </w:rPr>
        <w:t>91.33 for five clerks; hence</w:t>
      </w:r>
      <w:r w:rsidR="00BB3FCD">
        <w:rPr>
          <w:sz w:val="23"/>
          <w:szCs w:val="23"/>
        </w:rPr>
        <w:t>,</w:t>
      </w:r>
      <w:r>
        <w:rPr>
          <w:sz w:val="23"/>
          <w:szCs w:val="23"/>
        </w:rPr>
        <w:t xml:space="preserve"> hire a fifth clerk</w:t>
      </w:r>
      <w:r w:rsidR="00BB3FCD">
        <w:rPr>
          <w:sz w:val="23"/>
          <w:szCs w:val="23"/>
        </w:rPr>
        <w:t>.</w:t>
      </w:r>
    </w:p>
    <w:p w:rsidR="00BB3FCD" w:rsidRDefault="00927E24" w:rsidP="00524E59">
      <w:pPr>
        <w:pStyle w:val="NormalWeb"/>
        <w:spacing w:before="0" w:beforeAutospacing="0" w:after="0" w:afterAutospacing="0"/>
        <w:rPr>
          <w:bCs/>
        </w:rPr>
      </w:pPr>
      <w:r>
        <w:rPr>
          <w:bCs/>
        </w:rPr>
        <w:t>Cognitive Domain: Application</w:t>
      </w:r>
    </w:p>
    <w:p w:rsidR="00524E59" w:rsidRDefault="00927E24" w:rsidP="00524E59">
      <w:pPr>
        <w:pStyle w:val="NormalWeb"/>
        <w:spacing w:before="0" w:beforeAutospacing="0" w:after="0" w:afterAutospacing="0"/>
        <w:rPr>
          <w:bCs/>
        </w:rPr>
      </w:pPr>
      <w:r>
        <w:rPr>
          <w:bCs/>
        </w:rPr>
        <w:t>Difficulty Level: Hard</w:t>
      </w:r>
    </w:p>
    <w:p w:rsidR="00524E59" w:rsidRPr="0039009E" w:rsidRDefault="00524E59" w:rsidP="00524E59">
      <w:pPr>
        <w:pStyle w:val="NormalWeb"/>
        <w:spacing w:before="0" w:beforeAutospacing="0" w:after="0" w:afterAutospacing="0"/>
        <w:rPr>
          <w:sz w:val="23"/>
          <w:szCs w:val="23"/>
        </w:rPr>
      </w:pPr>
    </w:p>
    <w:p w:rsidR="00524E59" w:rsidRPr="0039009E" w:rsidRDefault="00927E24" w:rsidP="00524E59">
      <w:pPr>
        <w:pStyle w:val="NormalWeb"/>
        <w:spacing w:before="0" w:beforeAutospacing="0" w:after="0" w:afterAutospacing="0"/>
        <w:rPr>
          <w:sz w:val="23"/>
          <w:szCs w:val="23"/>
        </w:rPr>
      </w:pPr>
      <w:r>
        <w:rPr>
          <w:sz w:val="23"/>
          <w:szCs w:val="23"/>
        </w:rPr>
        <w:t>1</w:t>
      </w:r>
      <w:r w:rsidR="00524E59">
        <w:rPr>
          <w:sz w:val="23"/>
          <w:szCs w:val="23"/>
        </w:rPr>
        <w:t>9a. W</w:t>
      </w:r>
      <w:r w:rsidR="00524E59" w:rsidRPr="0039009E">
        <w:rPr>
          <w:sz w:val="23"/>
          <w:szCs w:val="23"/>
          <w:vertAlign w:val="subscript"/>
        </w:rPr>
        <w:t>q</w:t>
      </w:r>
      <w:r w:rsidR="00BB3FCD">
        <w:rPr>
          <w:sz w:val="23"/>
          <w:szCs w:val="23"/>
          <w:vertAlign w:val="subscript"/>
        </w:rPr>
        <w:t xml:space="preserve"> </w:t>
      </w:r>
      <w:r w:rsidR="00524E59">
        <w:rPr>
          <w:sz w:val="23"/>
          <w:szCs w:val="23"/>
        </w:rPr>
        <w:t>=</w:t>
      </w:r>
      <w:r w:rsidR="00BB3FCD">
        <w:rPr>
          <w:sz w:val="23"/>
          <w:szCs w:val="23"/>
        </w:rPr>
        <w:t xml:space="preserve"> </w:t>
      </w:r>
      <w:r w:rsidR="00524E59">
        <w:rPr>
          <w:sz w:val="23"/>
          <w:szCs w:val="23"/>
        </w:rPr>
        <w:t>0.07; L</w:t>
      </w:r>
      <w:r w:rsidR="00524E59" w:rsidRPr="0039009E">
        <w:rPr>
          <w:sz w:val="23"/>
          <w:szCs w:val="23"/>
          <w:vertAlign w:val="subscript"/>
        </w:rPr>
        <w:t>q</w:t>
      </w:r>
      <w:r w:rsidR="00BB3FCD">
        <w:rPr>
          <w:sz w:val="23"/>
          <w:szCs w:val="23"/>
          <w:vertAlign w:val="subscript"/>
        </w:rPr>
        <w:t xml:space="preserve"> </w:t>
      </w:r>
      <w:r w:rsidR="00524E59">
        <w:rPr>
          <w:sz w:val="23"/>
          <w:szCs w:val="23"/>
        </w:rPr>
        <w:t>=</w:t>
      </w:r>
      <w:r w:rsidR="00BB3FCD">
        <w:rPr>
          <w:sz w:val="23"/>
          <w:szCs w:val="23"/>
        </w:rPr>
        <w:t xml:space="preserve"> </w:t>
      </w:r>
      <w:r w:rsidR="00524E59">
        <w:rPr>
          <w:sz w:val="23"/>
          <w:szCs w:val="23"/>
        </w:rPr>
        <w:t>2.84</w:t>
      </w:r>
    </w:p>
    <w:p w:rsidR="00524E59" w:rsidRPr="0039009E" w:rsidRDefault="00927E24" w:rsidP="00524E59">
      <w:pPr>
        <w:pStyle w:val="NormalWeb"/>
        <w:spacing w:before="0" w:beforeAutospacing="0" w:after="0" w:afterAutospacing="0"/>
        <w:rPr>
          <w:sz w:val="23"/>
          <w:szCs w:val="23"/>
        </w:rPr>
      </w:pPr>
      <w:r>
        <w:rPr>
          <w:sz w:val="23"/>
          <w:szCs w:val="23"/>
        </w:rPr>
        <w:t>1</w:t>
      </w:r>
      <w:r w:rsidR="00524E59">
        <w:rPr>
          <w:sz w:val="23"/>
          <w:szCs w:val="23"/>
        </w:rPr>
        <w:t xml:space="preserve">9b. If the service time remains 2.4 minutes, the system will need a minimum of </w:t>
      </w:r>
      <w:r w:rsidR="00BB3FCD">
        <w:rPr>
          <w:sz w:val="23"/>
          <w:szCs w:val="23"/>
        </w:rPr>
        <w:t>four</w:t>
      </w:r>
      <w:r w:rsidR="00524E59">
        <w:rPr>
          <w:sz w:val="23"/>
          <w:szCs w:val="23"/>
        </w:rPr>
        <w:t xml:space="preserve"> servers so the system service rate can exceed the customer arrival rate at the maximum rate of 80 per hour. With four servers</w:t>
      </w:r>
      <w:r w:rsidR="00BB3FCD">
        <w:rPr>
          <w:sz w:val="23"/>
          <w:szCs w:val="23"/>
        </w:rPr>
        <w:t>,</w:t>
      </w:r>
      <w:r w:rsidR="00524E59">
        <w:rPr>
          <w:sz w:val="23"/>
          <w:szCs w:val="23"/>
        </w:rPr>
        <w:t xml:space="preserve"> the </w:t>
      </w:r>
      <w:r w:rsidR="00524E59" w:rsidRPr="0039009E">
        <w:rPr>
          <w:sz w:val="23"/>
          <w:szCs w:val="23"/>
          <w:vertAlign w:val="subscript"/>
        </w:rPr>
        <w:t>Lq</w:t>
      </w:r>
      <w:r w:rsidR="00BB3FCD">
        <w:rPr>
          <w:sz w:val="23"/>
          <w:szCs w:val="23"/>
          <w:vertAlign w:val="subscript"/>
        </w:rPr>
        <w:t xml:space="preserve"> </w:t>
      </w:r>
      <w:r w:rsidR="00524E59">
        <w:rPr>
          <w:sz w:val="23"/>
          <w:szCs w:val="23"/>
        </w:rPr>
        <w:t>=</w:t>
      </w:r>
      <w:r w:rsidR="00BB3FCD">
        <w:rPr>
          <w:sz w:val="23"/>
          <w:szCs w:val="23"/>
        </w:rPr>
        <w:t xml:space="preserve"> </w:t>
      </w:r>
      <w:r w:rsidR="00524E59">
        <w:rPr>
          <w:sz w:val="23"/>
          <w:szCs w:val="23"/>
        </w:rPr>
        <w:t>2.39 and W</w:t>
      </w:r>
      <w:r w:rsidR="00524E59" w:rsidRPr="0039009E">
        <w:rPr>
          <w:sz w:val="23"/>
          <w:szCs w:val="23"/>
          <w:vertAlign w:val="subscript"/>
        </w:rPr>
        <w:t>q</w:t>
      </w:r>
      <w:r w:rsidR="00BB3FCD">
        <w:rPr>
          <w:sz w:val="23"/>
          <w:szCs w:val="23"/>
          <w:vertAlign w:val="subscript"/>
        </w:rPr>
        <w:t xml:space="preserve"> </w:t>
      </w:r>
      <w:r w:rsidR="00524E59">
        <w:rPr>
          <w:sz w:val="23"/>
          <w:szCs w:val="23"/>
        </w:rPr>
        <w:t>=</w:t>
      </w:r>
      <w:r w:rsidR="00BB3FCD">
        <w:rPr>
          <w:sz w:val="23"/>
          <w:szCs w:val="23"/>
        </w:rPr>
        <w:t xml:space="preserve"> </w:t>
      </w:r>
      <w:r w:rsidR="00524E59">
        <w:rPr>
          <w:sz w:val="23"/>
          <w:szCs w:val="23"/>
        </w:rPr>
        <w:t>1.8 minutes.</w:t>
      </w:r>
    </w:p>
    <w:p w:rsidR="00BB3FCD" w:rsidRDefault="00927E24" w:rsidP="00524E59">
      <w:pPr>
        <w:pStyle w:val="NormalWeb"/>
        <w:spacing w:before="0" w:beforeAutospacing="0" w:after="0" w:afterAutospacing="0"/>
        <w:rPr>
          <w:bCs/>
        </w:rPr>
      </w:pPr>
      <w:r>
        <w:rPr>
          <w:bCs/>
        </w:rPr>
        <w:t>Cognitive Domain: Application</w:t>
      </w:r>
    </w:p>
    <w:p w:rsidR="00524E59" w:rsidRDefault="00927E24" w:rsidP="00524E59">
      <w:pPr>
        <w:pStyle w:val="NormalWeb"/>
        <w:spacing w:before="0" w:beforeAutospacing="0" w:after="0" w:afterAutospacing="0"/>
        <w:rPr>
          <w:bCs/>
        </w:rPr>
      </w:pPr>
      <w:r>
        <w:rPr>
          <w:bCs/>
        </w:rPr>
        <w:t>Difficulty Level: Hard</w:t>
      </w:r>
    </w:p>
    <w:p w:rsidR="00524E59" w:rsidRPr="0039009E" w:rsidRDefault="00524E59" w:rsidP="00524E59">
      <w:pPr>
        <w:pStyle w:val="NormalWeb"/>
        <w:spacing w:before="0" w:beforeAutospacing="0" w:after="0" w:afterAutospacing="0"/>
        <w:rPr>
          <w:sz w:val="23"/>
          <w:szCs w:val="23"/>
        </w:rPr>
      </w:pPr>
    </w:p>
    <w:p w:rsidR="00524E59" w:rsidRPr="0039009E" w:rsidRDefault="00927E24" w:rsidP="00524E59">
      <w:pPr>
        <w:pStyle w:val="NormalWeb"/>
        <w:spacing w:before="0" w:beforeAutospacing="0" w:after="0" w:afterAutospacing="0"/>
        <w:rPr>
          <w:sz w:val="23"/>
          <w:szCs w:val="23"/>
        </w:rPr>
      </w:pPr>
      <w:r>
        <w:rPr>
          <w:sz w:val="23"/>
          <w:szCs w:val="23"/>
        </w:rPr>
        <w:t>2</w:t>
      </w:r>
      <w:r w:rsidR="00524E59">
        <w:rPr>
          <w:sz w:val="23"/>
          <w:szCs w:val="23"/>
        </w:rPr>
        <w:t>0a. L</w:t>
      </w:r>
      <w:r w:rsidR="00524E59" w:rsidRPr="0039009E">
        <w:rPr>
          <w:sz w:val="23"/>
          <w:szCs w:val="23"/>
          <w:vertAlign w:val="subscript"/>
        </w:rPr>
        <w:t>q</w:t>
      </w:r>
      <w:r w:rsidR="00BB3FCD">
        <w:rPr>
          <w:sz w:val="23"/>
          <w:szCs w:val="23"/>
          <w:vertAlign w:val="subscript"/>
        </w:rPr>
        <w:t xml:space="preserve"> </w:t>
      </w:r>
      <w:r w:rsidR="00524E59">
        <w:rPr>
          <w:sz w:val="23"/>
          <w:szCs w:val="23"/>
        </w:rPr>
        <w:t>=</w:t>
      </w:r>
      <w:r w:rsidR="00BB3FCD">
        <w:rPr>
          <w:sz w:val="23"/>
          <w:szCs w:val="23"/>
        </w:rPr>
        <w:t xml:space="preserve"> </w:t>
      </w:r>
      <w:r w:rsidR="00524E59">
        <w:rPr>
          <w:sz w:val="23"/>
          <w:szCs w:val="23"/>
        </w:rPr>
        <w:t>1.6</w:t>
      </w:r>
    </w:p>
    <w:p w:rsidR="00524E59" w:rsidRDefault="00927E24" w:rsidP="00524E59">
      <w:pPr>
        <w:pStyle w:val="NormalWeb"/>
        <w:spacing w:before="0" w:beforeAutospacing="0" w:after="0" w:afterAutospacing="0"/>
        <w:rPr>
          <w:sz w:val="23"/>
          <w:szCs w:val="23"/>
        </w:rPr>
      </w:pPr>
      <w:r>
        <w:rPr>
          <w:sz w:val="23"/>
          <w:szCs w:val="23"/>
        </w:rPr>
        <w:lastRenderedPageBreak/>
        <w:t>2</w:t>
      </w:r>
      <w:r w:rsidR="00524E59">
        <w:rPr>
          <w:sz w:val="23"/>
          <w:szCs w:val="23"/>
        </w:rPr>
        <w:t>0b. W</w:t>
      </w:r>
      <w:r w:rsidR="00524E59" w:rsidRPr="0039009E">
        <w:rPr>
          <w:sz w:val="23"/>
          <w:szCs w:val="23"/>
          <w:vertAlign w:val="subscript"/>
        </w:rPr>
        <w:t>s</w:t>
      </w:r>
      <w:r w:rsidR="00BB3FCD">
        <w:rPr>
          <w:sz w:val="23"/>
          <w:szCs w:val="23"/>
          <w:vertAlign w:val="subscript"/>
        </w:rPr>
        <w:t xml:space="preserve"> </w:t>
      </w:r>
      <w:r w:rsidR="00524E59">
        <w:rPr>
          <w:sz w:val="23"/>
          <w:szCs w:val="23"/>
        </w:rPr>
        <w:t>=</w:t>
      </w:r>
      <w:r w:rsidR="00BB3FCD">
        <w:rPr>
          <w:sz w:val="23"/>
          <w:szCs w:val="23"/>
        </w:rPr>
        <w:t xml:space="preserve"> </w:t>
      </w:r>
      <w:r w:rsidR="00524E59">
        <w:rPr>
          <w:sz w:val="23"/>
          <w:szCs w:val="23"/>
        </w:rPr>
        <w:t>0.2</w:t>
      </w:r>
    </w:p>
    <w:p w:rsidR="00BB3FCD" w:rsidRDefault="00927E24" w:rsidP="00524E59">
      <w:pPr>
        <w:pStyle w:val="NormalWeb"/>
        <w:spacing w:before="0" w:beforeAutospacing="0" w:after="0" w:afterAutospacing="0"/>
        <w:rPr>
          <w:sz w:val="23"/>
          <w:szCs w:val="23"/>
        </w:rPr>
      </w:pPr>
      <w:r>
        <w:rPr>
          <w:sz w:val="23"/>
          <w:szCs w:val="23"/>
        </w:rPr>
        <w:t>Cognitive Domain: Knowledge</w:t>
      </w:r>
    </w:p>
    <w:p w:rsidR="00524E59" w:rsidRPr="0039009E" w:rsidRDefault="00927E24" w:rsidP="00524E59">
      <w:pPr>
        <w:pStyle w:val="NormalWeb"/>
        <w:spacing w:before="0" w:beforeAutospacing="0" w:after="0" w:afterAutospacing="0"/>
        <w:rPr>
          <w:sz w:val="23"/>
          <w:szCs w:val="23"/>
        </w:rPr>
      </w:pPr>
      <w:r>
        <w:rPr>
          <w:sz w:val="23"/>
          <w:szCs w:val="23"/>
        </w:rPr>
        <w:t>Difficulty Level: Medium</w:t>
      </w:r>
    </w:p>
    <w:p w:rsidR="00542CC3" w:rsidRPr="00A44E55" w:rsidRDefault="00542CC3" w:rsidP="00542CC3"/>
    <w:sectPr w:rsidR="00542CC3" w:rsidRPr="00A44E55" w:rsidSect="003E708D">
      <w:headerReference w:type="default" r:id="rId66"/>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08B" w:rsidRDefault="00F2708B">
      <w:r>
        <w:separator/>
      </w:r>
    </w:p>
  </w:endnote>
  <w:endnote w:type="continuationSeparator" w:id="0">
    <w:p w:rsidR="00F2708B" w:rsidRDefault="00F27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08B" w:rsidRDefault="00F2708B">
      <w:r>
        <w:separator/>
      </w:r>
    </w:p>
  </w:footnote>
  <w:footnote w:type="continuationSeparator" w:id="0">
    <w:p w:rsidR="00F2708B" w:rsidRDefault="00F270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01F" w:rsidRDefault="004762E3" w:rsidP="003E708D">
    <w:pPr>
      <w:pStyle w:val="Header"/>
      <w:jc w:val="right"/>
    </w:pPr>
    <w:r>
      <w:t>Instructor</w:t>
    </w:r>
    <w:r w:rsidR="00542CC3">
      <w:t xml:space="preserve"> </w:t>
    </w:r>
    <w:r>
      <w:t>Resource</w:t>
    </w:r>
  </w:p>
  <w:p w:rsidR="004762E3" w:rsidRDefault="00AE58E0" w:rsidP="003E708D">
    <w:pPr>
      <w:pStyle w:val="Header"/>
      <w:jc w:val="right"/>
      <w:rPr>
        <w:i/>
      </w:rPr>
    </w:pPr>
    <w:r>
      <w:t>Venkataraman,</w:t>
    </w:r>
    <w:r w:rsidR="004762E3">
      <w:t xml:space="preserve"> </w:t>
    </w:r>
    <w:r>
      <w:rPr>
        <w:i/>
      </w:rPr>
      <w:t>Operations Management, 1e</w:t>
    </w:r>
  </w:p>
  <w:p w:rsidR="004762E3" w:rsidRPr="004762E3" w:rsidRDefault="004762E3" w:rsidP="003E708D">
    <w:pPr>
      <w:pStyle w:val="Header"/>
      <w:jc w:val="right"/>
    </w:pPr>
    <w:r>
      <w:t xml:space="preserve">SAGE Publishing, </w:t>
    </w:r>
    <w:r w:rsidR="00AE58E0">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6"/>
  </w:num>
  <w:num w:numId="5">
    <w:abstractNumId w:val="7"/>
  </w:num>
  <w:num w:numId="6">
    <w:abstractNumId w:val="4"/>
  </w:num>
  <w:num w:numId="7">
    <w:abstractNumId w:val="2"/>
  </w:num>
  <w:num w:numId="8">
    <w:abstractNumId w:val="1"/>
  </w:num>
  <w:num w:numId="9">
    <w:abstractNumId w:val="0"/>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8B4"/>
    <w:rsid w:val="00024CB8"/>
    <w:rsid w:val="00033437"/>
    <w:rsid w:val="000F388C"/>
    <w:rsid w:val="00116854"/>
    <w:rsid w:val="00133E6C"/>
    <w:rsid w:val="00160D74"/>
    <w:rsid w:val="00185227"/>
    <w:rsid w:val="001B761C"/>
    <w:rsid w:val="001F7343"/>
    <w:rsid w:val="00227074"/>
    <w:rsid w:val="002633A4"/>
    <w:rsid w:val="00272B2E"/>
    <w:rsid w:val="002D0F36"/>
    <w:rsid w:val="00327683"/>
    <w:rsid w:val="00331370"/>
    <w:rsid w:val="00361935"/>
    <w:rsid w:val="00370467"/>
    <w:rsid w:val="00393EAF"/>
    <w:rsid w:val="003C4235"/>
    <w:rsid w:val="003E708D"/>
    <w:rsid w:val="003E7BF7"/>
    <w:rsid w:val="003F0E55"/>
    <w:rsid w:val="003F7148"/>
    <w:rsid w:val="0041308D"/>
    <w:rsid w:val="004762E3"/>
    <w:rsid w:val="00486A8A"/>
    <w:rsid w:val="004B17D5"/>
    <w:rsid w:val="004C7FAF"/>
    <w:rsid w:val="00500B36"/>
    <w:rsid w:val="00524E59"/>
    <w:rsid w:val="0053536D"/>
    <w:rsid w:val="00542CC3"/>
    <w:rsid w:val="005646CF"/>
    <w:rsid w:val="00582851"/>
    <w:rsid w:val="00593132"/>
    <w:rsid w:val="005F6A42"/>
    <w:rsid w:val="00615EA5"/>
    <w:rsid w:val="00616A17"/>
    <w:rsid w:val="006537C0"/>
    <w:rsid w:val="00661127"/>
    <w:rsid w:val="0067627F"/>
    <w:rsid w:val="006D1107"/>
    <w:rsid w:val="006E1D22"/>
    <w:rsid w:val="0072507A"/>
    <w:rsid w:val="007557A1"/>
    <w:rsid w:val="00761723"/>
    <w:rsid w:val="0077776D"/>
    <w:rsid w:val="0079619F"/>
    <w:rsid w:val="007B2823"/>
    <w:rsid w:val="00811EC9"/>
    <w:rsid w:val="00852986"/>
    <w:rsid w:val="00870008"/>
    <w:rsid w:val="00876836"/>
    <w:rsid w:val="008978D0"/>
    <w:rsid w:val="008B339D"/>
    <w:rsid w:val="008C4617"/>
    <w:rsid w:val="008D029E"/>
    <w:rsid w:val="008E46E0"/>
    <w:rsid w:val="00927E24"/>
    <w:rsid w:val="009535B7"/>
    <w:rsid w:val="00956287"/>
    <w:rsid w:val="00963D40"/>
    <w:rsid w:val="00974AA9"/>
    <w:rsid w:val="009A40A6"/>
    <w:rsid w:val="009B2FE8"/>
    <w:rsid w:val="009B58DA"/>
    <w:rsid w:val="00A059F3"/>
    <w:rsid w:val="00A1465F"/>
    <w:rsid w:val="00A35FF5"/>
    <w:rsid w:val="00A44E55"/>
    <w:rsid w:val="00A56871"/>
    <w:rsid w:val="00A84C45"/>
    <w:rsid w:val="00AB42AC"/>
    <w:rsid w:val="00AD5452"/>
    <w:rsid w:val="00AD5E2E"/>
    <w:rsid w:val="00AE58E0"/>
    <w:rsid w:val="00AF311C"/>
    <w:rsid w:val="00AF4F8B"/>
    <w:rsid w:val="00B164AA"/>
    <w:rsid w:val="00B31FED"/>
    <w:rsid w:val="00B36615"/>
    <w:rsid w:val="00B42E08"/>
    <w:rsid w:val="00B73564"/>
    <w:rsid w:val="00BB0C36"/>
    <w:rsid w:val="00BB3FCD"/>
    <w:rsid w:val="00BE1AD7"/>
    <w:rsid w:val="00C048E3"/>
    <w:rsid w:val="00C148AC"/>
    <w:rsid w:val="00C55F1A"/>
    <w:rsid w:val="00C6457F"/>
    <w:rsid w:val="00C7069F"/>
    <w:rsid w:val="00C8654C"/>
    <w:rsid w:val="00CB2339"/>
    <w:rsid w:val="00CD1179"/>
    <w:rsid w:val="00CF3977"/>
    <w:rsid w:val="00CF39F3"/>
    <w:rsid w:val="00CF5F08"/>
    <w:rsid w:val="00D33536"/>
    <w:rsid w:val="00D37AF2"/>
    <w:rsid w:val="00D44408"/>
    <w:rsid w:val="00D46302"/>
    <w:rsid w:val="00D667AA"/>
    <w:rsid w:val="00D8701F"/>
    <w:rsid w:val="00DA246F"/>
    <w:rsid w:val="00E352E1"/>
    <w:rsid w:val="00E52712"/>
    <w:rsid w:val="00E53F3D"/>
    <w:rsid w:val="00E74418"/>
    <w:rsid w:val="00EC67A7"/>
    <w:rsid w:val="00EC6AC2"/>
    <w:rsid w:val="00F2708B"/>
    <w:rsid w:val="00F4373D"/>
    <w:rsid w:val="00F54DB9"/>
    <w:rsid w:val="00F7153D"/>
    <w:rsid w:val="00F77A8F"/>
    <w:rsid w:val="00FD48B4"/>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paragraph" w:styleId="NormalWeb">
    <w:name w:val="Normal (Web)"/>
    <w:basedOn w:val="Normal"/>
    <w:uiPriority w:val="99"/>
    <w:unhideWhenUsed/>
    <w:rsid w:val="00524E59"/>
    <w:pPr>
      <w:spacing w:before="100" w:beforeAutospacing="1" w:after="100" w:afterAutospacing="1"/>
    </w:pPr>
  </w:style>
  <w:style w:type="table" w:styleId="TableGrid">
    <w:name w:val="Table Grid"/>
    <w:basedOn w:val="TableNormal"/>
    <w:uiPriority w:val="39"/>
    <w:rsid w:val="00524E5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927E24"/>
    <w:rPr>
      <w:sz w:val="16"/>
      <w:szCs w:val="16"/>
    </w:rPr>
  </w:style>
  <w:style w:type="paragraph" w:styleId="CommentText">
    <w:name w:val="annotation text"/>
    <w:basedOn w:val="Normal"/>
    <w:link w:val="CommentTextChar"/>
    <w:rsid w:val="00927E24"/>
    <w:rPr>
      <w:sz w:val="20"/>
      <w:szCs w:val="20"/>
    </w:rPr>
  </w:style>
  <w:style w:type="character" w:customStyle="1" w:styleId="CommentTextChar">
    <w:name w:val="Comment Text Char"/>
    <w:basedOn w:val="DefaultParagraphFont"/>
    <w:link w:val="CommentText"/>
    <w:rsid w:val="00927E24"/>
  </w:style>
  <w:style w:type="paragraph" w:styleId="CommentSubject">
    <w:name w:val="annotation subject"/>
    <w:basedOn w:val="CommentText"/>
    <w:next w:val="CommentText"/>
    <w:link w:val="CommentSubjectChar"/>
    <w:rsid w:val="00927E24"/>
    <w:rPr>
      <w:b/>
      <w:bCs/>
    </w:rPr>
  </w:style>
  <w:style w:type="character" w:customStyle="1" w:styleId="CommentSubjectChar">
    <w:name w:val="Comment Subject Char"/>
    <w:basedOn w:val="CommentTextChar"/>
    <w:link w:val="CommentSubject"/>
    <w:rsid w:val="00927E24"/>
    <w:rPr>
      <w:b/>
      <w:bCs/>
    </w:rPr>
  </w:style>
  <w:style w:type="paragraph" w:styleId="Revision">
    <w:name w:val="Revision"/>
    <w:hidden/>
    <w:uiPriority w:val="99"/>
    <w:semiHidden/>
    <w:rsid w:val="00927E2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paragraph" w:styleId="NormalWeb">
    <w:name w:val="Normal (Web)"/>
    <w:basedOn w:val="Normal"/>
    <w:uiPriority w:val="99"/>
    <w:unhideWhenUsed/>
    <w:rsid w:val="00524E59"/>
    <w:pPr>
      <w:spacing w:before="100" w:beforeAutospacing="1" w:after="100" w:afterAutospacing="1"/>
    </w:pPr>
  </w:style>
  <w:style w:type="table" w:styleId="TableGrid">
    <w:name w:val="Table Grid"/>
    <w:basedOn w:val="TableNormal"/>
    <w:uiPriority w:val="39"/>
    <w:rsid w:val="00524E5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927E24"/>
    <w:rPr>
      <w:sz w:val="16"/>
      <w:szCs w:val="16"/>
    </w:rPr>
  </w:style>
  <w:style w:type="paragraph" w:styleId="CommentText">
    <w:name w:val="annotation text"/>
    <w:basedOn w:val="Normal"/>
    <w:link w:val="CommentTextChar"/>
    <w:rsid w:val="00927E24"/>
    <w:rPr>
      <w:sz w:val="20"/>
      <w:szCs w:val="20"/>
    </w:rPr>
  </w:style>
  <w:style w:type="character" w:customStyle="1" w:styleId="CommentTextChar">
    <w:name w:val="Comment Text Char"/>
    <w:basedOn w:val="DefaultParagraphFont"/>
    <w:link w:val="CommentText"/>
    <w:rsid w:val="00927E24"/>
  </w:style>
  <w:style w:type="paragraph" w:styleId="CommentSubject">
    <w:name w:val="annotation subject"/>
    <w:basedOn w:val="CommentText"/>
    <w:next w:val="CommentText"/>
    <w:link w:val="CommentSubjectChar"/>
    <w:rsid w:val="00927E24"/>
    <w:rPr>
      <w:b/>
      <w:bCs/>
    </w:rPr>
  </w:style>
  <w:style w:type="character" w:customStyle="1" w:styleId="CommentSubjectChar">
    <w:name w:val="Comment Subject Char"/>
    <w:basedOn w:val="CommentTextChar"/>
    <w:link w:val="CommentSubject"/>
    <w:rsid w:val="00927E24"/>
    <w:rPr>
      <w:b/>
      <w:bCs/>
    </w:rPr>
  </w:style>
  <w:style w:type="paragraph" w:styleId="Revision">
    <w:name w:val="Revision"/>
    <w:hidden/>
    <w:uiPriority w:val="99"/>
    <w:semiHidden/>
    <w:rsid w:val="00927E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6.wmf"/><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0.wmf"/><Relationship Id="rId50" Type="http://schemas.openxmlformats.org/officeDocument/2006/relationships/oleObject" Target="embeddings/oleObject21.bin"/><Relationship Id="rId55" Type="http://schemas.openxmlformats.org/officeDocument/2006/relationships/image" Target="media/image24.wmf"/><Relationship Id="rId63" Type="http://schemas.openxmlformats.org/officeDocument/2006/relationships/oleObject" Target="embeddings/oleObject28.bin"/><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5.bin"/><Relationship Id="rId66"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5.wmf"/><Relationship Id="rId61" Type="http://schemas.openxmlformats.org/officeDocument/2006/relationships/oleObject" Target="embeddings/oleObject27.bin"/><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image" Target="media/image26.wmf"/><Relationship Id="rId65" Type="http://schemas.openxmlformats.org/officeDocument/2006/relationships/oleObject" Target="embeddings/oleObject29.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image" Target="media/image28.wmf"/><Relationship Id="rId8" Type="http://schemas.openxmlformats.org/officeDocument/2006/relationships/endnotes" Target="endnotes.xml"/><Relationship Id="rId51" Type="http://schemas.openxmlformats.org/officeDocument/2006/relationships/image" Target="media/image22.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oleObject" Target="embeddings/oleObject26.bin"/><Relationship Id="rId67" Type="http://schemas.openxmlformats.org/officeDocument/2006/relationships/fontTable" Target="fontTable.xml"/><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oleObject" Target="embeddings/oleObject23.bin"/><Relationship Id="rId62" Type="http://schemas.openxmlformats.org/officeDocument/2006/relationships/image" Target="media/image27.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y\AppData\Local\Microsoft\Windows\INetCache\IE\AT2AC056\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F24E0-A703-443A-AB07-5F146194B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0</TotalTime>
  <Pages>5</Pages>
  <Words>621</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4159</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harris</dc:creator>
  <cp:lastModifiedBy>SageUser</cp:lastModifiedBy>
  <cp:revision>2</cp:revision>
  <dcterms:created xsi:type="dcterms:W3CDTF">2017-02-23T22:31:00Z</dcterms:created>
  <dcterms:modified xsi:type="dcterms:W3CDTF">2017-02-23T22:31:00Z</dcterms:modified>
</cp:coreProperties>
</file>